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3D8" w:rsidRPr="00555A00" w:rsidRDefault="005913D8" w:rsidP="005913D8">
      <w:pPr>
        <w:jc w:val="center"/>
        <w:rPr>
          <w:sz w:val="28"/>
          <w:szCs w:val="26"/>
        </w:rPr>
      </w:pPr>
      <w:r w:rsidRPr="00555A00">
        <w:rPr>
          <w:sz w:val="28"/>
          <w:szCs w:val="26"/>
        </w:rPr>
        <w:t>РОССИЙСКАЯ ФЕДЕРАЦИЯ</w:t>
      </w:r>
    </w:p>
    <w:p w:rsidR="005913D8" w:rsidRPr="00555A00" w:rsidRDefault="005913D8" w:rsidP="005913D8">
      <w:pPr>
        <w:jc w:val="center"/>
        <w:rPr>
          <w:sz w:val="28"/>
          <w:szCs w:val="26"/>
        </w:rPr>
      </w:pPr>
      <w:r w:rsidRPr="00555A00">
        <w:rPr>
          <w:sz w:val="28"/>
          <w:szCs w:val="26"/>
        </w:rPr>
        <w:t>АДМИНИСТРАЦИЯ ТРУБЧЕВСКОГО МУНИЦИПАЛЬНОГО РАЙОНА</w:t>
      </w:r>
    </w:p>
    <w:p w:rsidR="005913D8" w:rsidRPr="00525604" w:rsidRDefault="00216017" w:rsidP="005913D8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1" o:spid="_x0000_s1109" style="position:absolute;left:0;text-align:left;z-index:25167257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913D8" w:rsidRPr="00525604" w:rsidRDefault="005913D8" w:rsidP="005913D8">
      <w:pPr>
        <w:jc w:val="center"/>
        <w:rPr>
          <w:b/>
          <w:sz w:val="44"/>
          <w:szCs w:val="44"/>
        </w:rPr>
      </w:pPr>
      <w:proofErr w:type="gramStart"/>
      <w:r w:rsidRPr="00525604">
        <w:rPr>
          <w:b/>
          <w:sz w:val="44"/>
          <w:szCs w:val="44"/>
        </w:rPr>
        <w:t>П</w:t>
      </w:r>
      <w:proofErr w:type="gramEnd"/>
      <w:r w:rsidRPr="00525604">
        <w:rPr>
          <w:b/>
          <w:sz w:val="44"/>
          <w:szCs w:val="44"/>
        </w:rPr>
        <w:t xml:space="preserve"> О С Т А Н О В Л Е Н И Е</w:t>
      </w:r>
    </w:p>
    <w:p w:rsidR="005913D8" w:rsidRPr="00525604" w:rsidRDefault="005913D8" w:rsidP="005913D8">
      <w:pPr>
        <w:tabs>
          <w:tab w:val="left" w:pos="3675"/>
        </w:tabs>
        <w:jc w:val="center"/>
        <w:rPr>
          <w:sz w:val="26"/>
          <w:szCs w:val="26"/>
        </w:rPr>
      </w:pPr>
    </w:p>
    <w:p w:rsidR="005913D8" w:rsidRPr="00525604" w:rsidRDefault="005913D8" w:rsidP="005913D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55EA2">
        <w:rPr>
          <w:sz w:val="26"/>
          <w:szCs w:val="26"/>
        </w:rPr>
        <w:t xml:space="preserve">   </w:t>
      </w:r>
      <w:r w:rsidR="008B435D">
        <w:rPr>
          <w:sz w:val="26"/>
          <w:szCs w:val="26"/>
        </w:rPr>
        <w:t>28.07.2023</w:t>
      </w:r>
      <w:r>
        <w:rPr>
          <w:sz w:val="26"/>
          <w:szCs w:val="26"/>
        </w:rPr>
        <w:t xml:space="preserve">г. </w:t>
      </w:r>
      <w:r w:rsidR="002E633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8B435D">
        <w:rPr>
          <w:sz w:val="26"/>
          <w:szCs w:val="26"/>
        </w:rPr>
        <w:t>525</w:t>
      </w:r>
    </w:p>
    <w:p w:rsidR="005913D8" w:rsidRPr="002E6335" w:rsidRDefault="005913D8" w:rsidP="005913D8">
      <w:pPr>
        <w:jc w:val="both"/>
        <w:rPr>
          <w:sz w:val="26"/>
          <w:szCs w:val="26"/>
        </w:rPr>
      </w:pPr>
      <w:r w:rsidRPr="002E6335">
        <w:rPr>
          <w:sz w:val="26"/>
          <w:szCs w:val="26"/>
        </w:rPr>
        <w:t>г</w:t>
      </w:r>
      <w:proofErr w:type="gramStart"/>
      <w:r w:rsidRPr="002E6335">
        <w:rPr>
          <w:sz w:val="26"/>
          <w:szCs w:val="26"/>
        </w:rPr>
        <w:t>.Т</w:t>
      </w:r>
      <w:proofErr w:type="gramEnd"/>
      <w:r w:rsidRPr="002E6335">
        <w:rPr>
          <w:sz w:val="26"/>
          <w:szCs w:val="26"/>
        </w:rPr>
        <w:t>рубчевск</w:t>
      </w:r>
    </w:p>
    <w:p w:rsidR="005913D8" w:rsidRPr="002E6335" w:rsidRDefault="005913D8" w:rsidP="005913D8">
      <w:pPr>
        <w:jc w:val="both"/>
        <w:rPr>
          <w:sz w:val="26"/>
          <w:szCs w:val="26"/>
        </w:rPr>
      </w:pPr>
    </w:p>
    <w:p w:rsidR="00E55EA2" w:rsidRPr="002E6335" w:rsidRDefault="00E55EA2" w:rsidP="00E55EA2">
      <w:pPr>
        <w:rPr>
          <w:sz w:val="26"/>
          <w:szCs w:val="26"/>
        </w:rPr>
      </w:pPr>
      <w:r w:rsidRPr="002E6335">
        <w:rPr>
          <w:sz w:val="26"/>
          <w:szCs w:val="26"/>
        </w:rPr>
        <w:t>О внесении изменений в постановление</w:t>
      </w:r>
    </w:p>
    <w:p w:rsidR="00E55EA2" w:rsidRPr="002E6335" w:rsidRDefault="00E55EA2" w:rsidP="00E55EA2">
      <w:pPr>
        <w:rPr>
          <w:sz w:val="26"/>
          <w:szCs w:val="26"/>
        </w:rPr>
      </w:pPr>
      <w:r w:rsidRPr="002E6335">
        <w:rPr>
          <w:sz w:val="26"/>
          <w:szCs w:val="26"/>
        </w:rPr>
        <w:t xml:space="preserve"> администрации </w:t>
      </w:r>
      <w:proofErr w:type="spellStart"/>
      <w:r w:rsidRPr="002E6335">
        <w:rPr>
          <w:sz w:val="26"/>
          <w:szCs w:val="26"/>
        </w:rPr>
        <w:t>Трубчевского</w:t>
      </w:r>
      <w:proofErr w:type="spellEnd"/>
      <w:r w:rsidRPr="002E6335">
        <w:rPr>
          <w:sz w:val="26"/>
          <w:szCs w:val="26"/>
        </w:rPr>
        <w:t xml:space="preserve"> муниципального района</w:t>
      </w:r>
    </w:p>
    <w:p w:rsidR="00E55EA2" w:rsidRPr="002E6335" w:rsidRDefault="00E55EA2" w:rsidP="00E55EA2">
      <w:pPr>
        <w:rPr>
          <w:sz w:val="26"/>
          <w:szCs w:val="26"/>
        </w:rPr>
      </w:pPr>
      <w:r w:rsidRPr="002E6335">
        <w:rPr>
          <w:spacing w:val="2"/>
          <w:sz w:val="26"/>
          <w:szCs w:val="26"/>
        </w:rPr>
        <w:t xml:space="preserve"> от 22.07.2020 №</w:t>
      </w:r>
      <w:r w:rsidR="002E6335" w:rsidRPr="002E6335">
        <w:rPr>
          <w:spacing w:val="2"/>
          <w:sz w:val="26"/>
          <w:szCs w:val="26"/>
        </w:rPr>
        <w:t xml:space="preserve"> </w:t>
      </w:r>
      <w:r w:rsidRPr="002E6335">
        <w:rPr>
          <w:spacing w:val="2"/>
          <w:sz w:val="26"/>
          <w:szCs w:val="26"/>
        </w:rPr>
        <w:t>431 «</w:t>
      </w:r>
      <w:r w:rsidR="005913D8" w:rsidRPr="002E6335">
        <w:rPr>
          <w:sz w:val="26"/>
          <w:szCs w:val="26"/>
        </w:rPr>
        <w:t xml:space="preserve">Об утверждении </w:t>
      </w:r>
    </w:p>
    <w:p w:rsidR="00E55EA2" w:rsidRPr="002E6335" w:rsidRDefault="005913D8" w:rsidP="00E55EA2">
      <w:pPr>
        <w:rPr>
          <w:sz w:val="26"/>
          <w:szCs w:val="26"/>
        </w:rPr>
      </w:pPr>
      <w:r w:rsidRPr="002E6335">
        <w:rPr>
          <w:sz w:val="26"/>
          <w:szCs w:val="26"/>
        </w:rPr>
        <w:t>административного регламента</w:t>
      </w:r>
      <w:r w:rsidR="00E55EA2" w:rsidRPr="002E6335">
        <w:rPr>
          <w:sz w:val="26"/>
          <w:szCs w:val="26"/>
        </w:rPr>
        <w:t xml:space="preserve"> </w:t>
      </w:r>
      <w:r w:rsidRPr="002E6335">
        <w:rPr>
          <w:sz w:val="26"/>
          <w:szCs w:val="26"/>
        </w:rPr>
        <w:t>предоставления</w:t>
      </w:r>
    </w:p>
    <w:p w:rsidR="00E55EA2" w:rsidRPr="002E6335" w:rsidRDefault="005913D8" w:rsidP="00E55EA2">
      <w:pPr>
        <w:rPr>
          <w:sz w:val="26"/>
          <w:szCs w:val="26"/>
        </w:rPr>
      </w:pPr>
      <w:r w:rsidRPr="002E6335">
        <w:rPr>
          <w:sz w:val="26"/>
          <w:szCs w:val="26"/>
        </w:rPr>
        <w:t xml:space="preserve"> муниципальной услуги администрацией </w:t>
      </w:r>
    </w:p>
    <w:p w:rsidR="00E55EA2" w:rsidRPr="002E6335" w:rsidRDefault="005913D8" w:rsidP="00E55EA2">
      <w:pPr>
        <w:rPr>
          <w:sz w:val="26"/>
          <w:szCs w:val="26"/>
        </w:rPr>
      </w:pPr>
      <w:proofErr w:type="spellStart"/>
      <w:r w:rsidRPr="002E6335">
        <w:rPr>
          <w:sz w:val="26"/>
          <w:szCs w:val="26"/>
        </w:rPr>
        <w:t>Трубчевского</w:t>
      </w:r>
      <w:proofErr w:type="spellEnd"/>
      <w:r w:rsidRPr="002E6335">
        <w:rPr>
          <w:sz w:val="26"/>
          <w:szCs w:val="26"/>
        </w:rPr>
        <w:t xml:space="preserve"> муниципального района </w:t>
      </w:r>
    </w:p>
    <w:p w:rsidR="00B364D3" w:rsidRPr="002E6335" w:rsidRDefault="00B364D3" w:rsidP="00E55EA2">
      <w:pPr>
        <w:rPr>
          <w:sz w:val="26"/>
          <w:szCs w:val="26"/>
        </w:rPr>
      </w:pPr>
      <w:r w:rsidRPr="002E6335">
        <w:rPr>
          <w:sz w:val="26"/>
          <w:szCs w:val="26"/>
        </w:rPr>
        <w:t>"Предоставление разрешения на осуществление</w:t>
      </w:r>
    </w:p>
    <w:p w:rsidR="00B364D3" w:rsidRPr="002E6335" w:rsidRDefault="00B364D3" w:rsidP="00E55EA2">
      <w:pPr>
        <w:shd w:val="clear" w:color="auto" w:fill="FFFFFF"/>
        <w:rPr>
          <w:sz w:val="26"/>
          <w:szCs w:val="26"/>
        </w:rPr>
      </w:pPr>
      <w:r w:rsidRPr="002E6335">
        <w:rPr>
          <w:sz w:val="26"/>
          <w:szCs w:val="26"/>
        </w:rPr>
        <w:t xml:space="preserve"> </w:t>
      </w:r>
      <w:r w:rsidRPr="002E6335">
        <w:rPr>
          <w:bCs/>
          <w:sz w:val="26"/>
          <w:szCs w:val="26"/>
        </w:rPr>
        <w:t>земляных работ</w:t>
      </w:r>
      <w:r w:rsidRPr="002E6335">
        <w:rPr>
          <w:sz w:val="26"/>
          <w:szCs w:val="26"/>
        </w:rPr>
        <w:t xml:space="preserve"> на территории </w:t>
      </w:r>
      <w:proofErr w:type="spellStart"/>
      <w:r w:rsidRPr="002E6335">
        <w:rPr>
          <w:sz w:val="26"/>
          <w:szCs w:val="26"/>
        </w:rPr>
        <w:t>Трубчевского</w:t>
      </w:r>
      <w:proofErr w:type="spellEnd"/>
    </w:p>
    <w:p w:rsidR="005913D8" w:rsidRPr="002E6335" w:rsidRDefault="00B364D3" w:rsidP="005913D8">
      <w:pPr>
        <w:shd w:val="clear" w:color="auto" w:fill="FFFFFF"/>
        <w:jc w:val="both"/>
        <w:rPr>
          <w:sz w:val="26"/>
          <w:szCs w:val="26"/>
        </w:rPr>
      </w:pPr>
      <w:r w:rsidRPr="002E6335">
        <w:rPr>
          <w:sz w:val="26"/>
          <w:szCs w:val="26"/>
        </w:rPr>
        <w:t xml:space="preserve"> городского поселения"</w:t>
      </w:r>
    </w:p>
    <w:p w:rsidR="00B364D3" w:rsidRPr="002E6335" w:rsidRDefault="00B364D3" w:rsidP="005913D8">
      <w:pPr>
        <w:shd w:val="clear" w:color="auto" w:fill="FFFFFF"/>
        <w:jc w:val="both"/>
        <w:rPr>
          <w:spacing w:val="4"/>
          <w:sz w:val="26"/>
          <w:szCs w:val="26"/>
        </w:rPr>
      </w:pPr>
    </w:p>
    <w:p w:rsidR="005913D8" w:rsidRPr="002E6335" w:rsidRDefault="00E55EA2" w:rsidP="005913D8">
      <w:pPr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2E6335">
        <w:rPr>
          <w:sz w:val="26"/>
          <w:szCs w:val="26"/>
        </w:rPr>
        <w:t xml:space="preserve">На основании протеста прокуратуры </w:t>
      </w:r>
      <w:proofErr w:type="spellStart"/>
      <w:r w:rsidRPr="002E6335">
        <w:rPr>
          <w:sz w:val="26"/>
          <w:szCs w:val="26"/>
        </w:rPr>
        <w:t>Трубчевского</w:t>
      </w:r>
      <w:proofErr w:type="spellEnd"/>
      <w:r w:rsidRPr="002E6335">
        <w:rPr>
          <w:sz w:val="26"/>
          <w:szCs w:val="26"/>
        </w:rPr>
        <w:t xml:space="preserve"> района от 19.07.2023 №</w:t>
      </w:r>
      <w:r w:rsidR="002E6335" w:rsidRPr="002E6335">
        <w:rPr>
          <w:sz w:val="26"/>
          <w:szCs w:val="26"/>
        </w:rPr>
        <w:t xml:space="preserve"> </w:t>
      </w:r>
      <w:r w:rsidRPr="002E6335">
        <w:rPr>
          <w:sz w:val="26"/>
          <w:szCs w:val="26"/>
        </w:rPr>
        <w:t xml:space="preserve">08-2023/711 </w:t>
      </w:r>
    </w:p>
    <w:p w:rsidR="005913D8" w:rsidRPr="002E6335" w:rsidRDefault="005913D8" w:rsidP="005913D8">
      <w:pPr>
        <w:shd w:val="clear" w:color="auto" w:fill="FFFFFF"/>
        <w:ind w:firstLine="709"/>
        <w:jc w:val="both"/>
        <w:rPr>
          <w:spacing w:val="54"/>
          <w:sz w:val="26"/>
          <w:szCs w:val="26"/>
        </w:rPr>
      </w:pPr>
      <w:r w:rsidRPr="002E6335">
        <w:rPr>
          <w:b/>
          <w:spacing w:val="54"/>
          <w:sz w:val="26"/>
          <w:szCs w:val="26"/>
        </w:rPr>
        <w:t>ПОСТАНОВЛЯЮ</w:t>
      </w:r>
      <w:r w:rsidRPr="002E6335">
        <w:rPr>
          <w:spacing w:val="54"/>
          <w:sz w:val="26"/>
          <w:szCs w:val="26"/>
        </w:rPr>
        <w:t>:</w:t>
      </w:r>
    </w:p>
    <w:p w:rsidR="002E6335" w:rsidRPr="002E6335" w:rsidRDefault="00B364D3" w:rsidP="002E6335">
      <w:pPr>
        <w:shd w:val="clear" w:color="auto" w:fill="FFFFFF"/>
        <w:jc w:val="both"/>
        <w:rPr>
          <w:sz w:val="26"/>
          <w:szCs w:val="26"/>
        </w:rPr>
      </w:pPr>
      <w:r w:rsidRPr="002E6335">
        <w:rPr>
          <w:spacing w:val="2"/>
          <w:sz w:val="26"/>
          <w:szCs w:val="26"/>
        </w:rPr>
        <w:t xml:space="preserve">      </w:t>
      </w:r>
      <w:r w:rsidR="004B260A" w:rsidRPr="002E6335">
        <w:rPr>
          <w:spacing w:val="2"/>
          <w:sz w:val="26"/>
          <w:szCs w:val="26"/>
        </w:rPr>
        <w:t xml:space="preserve">   </w:t>
      </w:r>
      <w:r w:rsidRPr="002E6335">
        <w:rPr>
          <w:spacing w:val="2"/>
          <w:sz w:val="26"/>
          <w:szCs w:val="26"/>
        </w:rPr>
        <w:t xml:space="preserve">   </w:t>
      </w:r>
      <w:r w:rsidR="005913D8" w:rsidRPr="002E6335">
        <w:rPr>
          <w:spacing w:val="2"/>
          <w:sz w:val="26"/>
          <w:szCs w:val="26"/>
        </w:rPr>
        <w:t>1.</w:t>
      </w:r>
      <w:r w:rsidR="00E55EA2" w:rsidRPr="002E6335">
        <w:rPr>
          <w:spacing w:val="2"/>
          <w:sz w:val="26"/>
          <w:szCs w:val="26"/>
        </w:rPr>
        <w:t>Внести в</w:t>
      </w:r>
      <w:r w:rsidR="005913D8" w:rsidRPr="002E6335">
        <w:rPr>
          <w:spacing w:val="2"/>
          <w:sz w:val="26"/>
          <w:szCs w:val="26"/>
        </w:rPr>
        <w:t xml:space="preserve"> административный регламент предоставления </w:t>
      </w:r>
      <w:r w:rsidR="005913D8" w:rsidRPr="002E6335">
        <w:rPr>
          <w:sz w:val="26"/>
          <w:szCs w:val="26"/>
        </w:rPr>
        <w:t xml:space="preserve">муниципальной услуги администрацией </w:t>
      </w:r>
      <w:proofErr w:type="spellStart"/>
      <w:r w:rsidR="005913D8" w:rsidRPr="002E6335">
        <w:rPr>
          <w:sz w:val="26"/>
          <w:szCs w:val="26"/>
        </w:rPr>
        <w:t>Трубчевского</w:t>
      </w:r>
      <w:proofErr w:type="spellEnd"/>
      <w:r w:rsidR="005913D8" w:rsidRPr="002E6335">
        <w:rPr>
          <w:sz w:val="26"/>
          <w:szCs w:val="26"/>
        </w:rPr>
        <w:t xml:space="preserve"> муниципального района</w:t>
      </w:r>
      <w:r w:rsidR="005913D8" w:rsidRPr="002E6335">
        <w:rPr>
          <w:spacing w:val="2"/>
          <w:sz w:val="26"/>
          <w:szCs w:val="26"/>
        </w:rPr>
        <w:t xml:space="preserve"> </w:t>
      </w:r>
      <w:r w:rsidRPr="002E6335">
        <w:rPr>
          <w:sz w:val="26"/>
          <w:szCs w:val="26"/>
        </w:rPr>
        <w:t xml:space="preserve">"Предоставление разрешения на осуществление </w:t>
      </w:r>
      <w:r w:rsidRPr="002E6335">
        <w:rPr>
          <w:bCs/>
          <w:sz w:val="26"/>
          <w:szCs w:val="26"/>
        </w:rPr>
        <w:t>земляных работ</w:t>
      </w:r>
      <w:r w:rsidRPr="002E6335">
        <w:rPr>
          <w:sz w:val="26"/>
          <w:szCs w:val="26"/>
        </w:rPr>
        <w:t xml:space="preserve"> на территории </w:t>
      </w:r>
      <w:proofErr w:type="spellStart"/>
      <w:r w:rsidRPr="002E6335">
        <w:rPr>
          <w:sz w:val="26"/>
          <w:szCs w:val="26"/>
        </w:rPr>
        <w:t>Трубчевского</w:t>
      </w:r>
      <w:proofErr w:type="spellEnd"/>
      <w:r w:rsidRPr="002E6335">
        <w:rPr>
          <w:sz w:val="26"/>
          <w:szCs w:val="26"/>
        </w:rPr>
        <w:t xml:space="preserve"> городского поселения"</w:t>
      </w:r>
      <w:r w:rsidR="003D697C" w:rsidRPr="002E6335">
        <w:rPr>
          <w:sz w:val="26"/>
          <w:szCs w:val="26"/>
        </w:rPr>
        <w:t>, следующие изменения:</w:t>
      </w:r>
    </w:p>
    <w:p w:rsidR="00AA6F60" w:rsidRPr="002E6335" w:rsidRDefault="002E6335" w:rsidP="002E6335">
      <w:pPr>
        <w:shd w:val="clear" w:color="auto" w:fill="FFFFFF"/>
        <w:jc w:val="both"/>
        <w:rPr>
          <w:sz w:val="26"/>
          <w:szCs w:val="26"/>
        </w:rPr>
      </w:pPr>
      <w:r w:rsidRPr="002E6335">
        <w:rPr>
          <w:sz w:val="26"/>
          <w:szCs w:val="26"/>
        </w:rPr>
        <w:t xml:space="preserve">            </w:t>
      </w:r>
      <w:r w:rsidR="003D697C" w:rsidRPr="002E6335">
        <w:rPr>
          <w:sz w:val="26"/>
          <w:szCs w:val="26"/>
        </w:rPr>
        <w:t xml:space="preserve">1.1.Пункт 27.3 </w:t>
      </w:r>
      <w:r w:rsidR="00AA6F60" w:rsidRPr="002E6335">
        <w:rPr>
          <w:sz w:val="26"/>
          <w:szCs w:val="26"/>
        </w:rPr>
        <w:t xml:space="preserve">«Жалоба может быть направлена по почте, через МФЦ, с использованием информационно-телекоммуникационной сети Интернет, а также может быть принята на личном приеме заявителя» дополнить словами: а также официального сайта администрации </w:t>
      </w:r>
      <w:proofErr w:type="spellStart"/>
      <w:r w:rsidR="00AA6F60" w:rsidRPr="002E6335">
        <w:rPr>
          <w:sz w:val="26"/>
          <w:szCs w:val="26"/>
        </w:rPr>
        <w:t>Трубчевского</w:t>
      </w:r>
      <w:proofErr w:type="spellEnd"/>
      <w:r w:rsidR="00AA6F60" w:rsidRPr="002E6335">
        <w:rPr>
          <w:sz w:val="26"/>
          <w:szCs w:val="26"/>
        </w:rPr>
        <w:t xml:space="preserve"> муниципального района, единого портала государственных и муниципальных услуг либо регионального портала государственных и муниципальных услуг.</w:t>
      </w:r>
      <w:r w:rsidRPr="002E6335">
        <w:rPr>
          <w:sz w:val="26"/>
          <w:szCs w:val="26"/>
        </w:rPr>
        <w:t xml:space="preserve"> </w:t>
      </w:r>
      <w:r w:rsidR="00AA6F60" w:rsidRPr="002E6335">
        <w:rPr>
          <w:sz w:val="26"/>
          <w:szCs w:val="26"/>
        </w:rPr>
        <w:t>Жалоба на решения и действия (бездействие) многофункционального центра, работника многофункционального центра</w:t>
      </w:r>
      <w:r w:rsidRPr="002E6335">
        <w:rPr>
          <w:sz w:val="26"/>
          <w:szCs w:val="26"/>
        </w:rPr>
        <w:t xml:space="preserve"> </w:t>
      </w:r>
      <w:r w:rsidR="00AA6F60" w:rsidRPr="002E6335">
        <w:rPr>
          <w:sz w:val="26"/>
          <w:szCs w:val="26"/>
        </w:rPr>
        <w:t>может быть направлена по почте, с использованием информационно-телекоммуникационной сети Интернет, официального сайта</w:t>
      </w:r>
      <w:r w:rsidRPr="002E6335">
        <w:rPr>
          <w:sz w:val="26"/>
          <w:szCs w:val="26"/>
        </w:rPr>
        <w:t xml:space="preserve"> </w:t>
      </w:r>
      <w:r w:rsidR="00AA6F60" w:rsidRPr="002E6335">
        <w:rPr>
          <w:sz w:val="26"/>
          <w:szCs w:val="26"/>
        </w:rPr>
        <w:t>многофункционального центра единого портала государственных и муниципальных услуг либо регионального портала государственных и муниципальных услуг</w:t>
      </w:r>
      <w:r w:rsidRPr="002E6335">
        <w:rPr>
          <w:sz w:val="26"/>
          <w:szCs w:val="26"/>
        </w:rPr>
        <w:t>,</w:t>
      </w:r>
      <w:r w:rsidR="00F94C77" w:rsidRPr="002E6335">
        <w:rPr>
          <w:sz w:val="26"/>
          <w:szCs w:val="26"/>
        </w:rPr>
        <w:t xml:space="preserve"> а также может быть принята на личном приеме заявителя».</w:t>
      </w:r>
    </w:p>
    <w:p w:rsidR="003D697C" w:rsidRPr="002E6335" w:rsidRDefault="002E6335" w:rsidP="002E6335">
      <w:pPr>
        <w:tabs>
          <w:tab w:val="left" w:pos="993"/>
        </w:tabs>
        <w:ind w:left="10" w:firstLine="557"/>
        <w:jc w:val="both"/>
        <w:rPr>
          <w:sz w:val="26"/>
          <w:szCs w:val="26"/>
        </w:rPr>
      </w:pPr>
      <w:r w:rsidRPr="002E6335">
        <w:rPr>
          <w:sz w:val="26"/>
          <w:szCs w:val="26"/>
        </w:rPr>
        <w:t xml:space="preserve"> </w:t>
      </w:r>
      <w:proofErr w:type="gramStart"/>
      <w:r w:rsidR="00F94C77" w:rsidRPr="002E6335">
        <w:rPr>
          <w:sz w:val="26"/>
          <w:szCs w:val="26"/>
        </w:rPr>
        <w:t>1.2.Пункт 27.5 «Жалоба, поступившая в орган, предоставляющий муниципальную услугу подлежит рассмотрению в течение 15 рабочих дней со дня ее регистрации, а в случае обжалования отказа органа, предоставляющего муниципальную услугу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регистрации»</w:t>
      </w:r>
      <w:r w:rsidRPr="002E6335">
        <w:rPr>
          <w:sz w:val="26"/>
          <w:szCs w:val="26"/>
        </w:rPr>
        <w:t xml:space="preserve"> </w:t>
      </w:r>
      <w:r w:rsidR="00F94C77" w:rsidRPr="002E6335">
        <w:rPr>
          <w:sz w:val="26"/>
          <w:szCs w:val="26"/>
        </w:rPr>
        <w:t xml:space="preserve"> дополнить словами: в случае обжалования отказа</w:t>
      </w:r>
      <w:proofErr w:type="gramEnd"/>
      <w:r w:rsidR="00F94C77" w:rsidRPr="002E6335">
        <w:rPr>
          <w:sz w:val="26"/>
          <w:szCs w:val="26"/>
        </w:rPr>
        <w:t xml:space="preserve"> органа, предоставляющего муниципальную услугу, в приеме документов в течение пяти раб</w:t>
      </w:r>
      <w:r w:rsidRPr="002E6335">
        <w:rPr>
          <w:sz w:val="26"/>
          <w:szCs w:val="26"/>
        </w:rPr>
        <w:t>очих дней со дня ее регистрации</w:t>
      </w:r>
      <w:r w:rsidR="00F94C77" w:rsidRPr="002E6335">
        <w:rPr>
          <w:sz w:val="26"/>
          <w:szCs w:val="26"/>
        </w:rPr>
        <w:t>.</w:t>
      </w:r>
    </w:p>
    <w:p w:rsidR="00B364D3" w:rsidRPr="002E6335" w:rsidRDefault="003D697C" w:rsidP="00B364D3">
      <w:pPr>
        <w:jc w:val="both"/>
        <w:rPr>
          <w:sz w:val="26"/>
          <w:szCs w:val="26"/>
        </w:rPr>
      </w:pPr>
      <w:r w:rsidRPr="002E6335">
        <w:rPr>
          <w:sz w:val="26"/>
          <w:szCs w:val="26"/>
        </w:rPr>
        <w:t xml:space="preserve">           2</w:t>
      </w:r>
      <w:r w:rsidR="002E6335">
        <w:rPr>
          <w:sz w:val="26"/>
          <w:szCs w:val="26"/>
        </w:rPr>
        <w:t>.</w:t>
      </w:r>
      <w:r w:rsidR="00B364D3" w:rsidRPr="002E6335">
        <w:rPr>
          <w:sz w:val="26"/>
          <w:szCs w:val="26"/>
        </w:rPr>
        <w:t xml:space="preserve">Настоящее постановление направить в отдел архитектуры и ЖКХ администрации </w:t>
      </w:r>
      <w:proofErr w:type="spellStart"/>
      <w:r w:rsidR="00B364D3" w:rsidRPr="002E6335">
        <w:rPr>
          <w:sz w:val="26"/>
          <w:szCs w:val="26"/>
        </w:rPr>
        <w:t>Трубчевского</w:t>
      </w:r>
      <w:proofErr w:type="spellEnd"/>
      <w:r w:rsidR="00B364D3" w:rsidRPr="002E6335">
        <w:rPr>
          <w:sz w:val="26"/>
          <w:szCs w:val="26"/>
        </w:rPr>
        <w:t xml:space="preserve"> муниципального района, организационно-правовой отдел администрации </w:t>
      </w:r>
      <w:proofErr w:type="spellStart"/>
      <w:r w:rsidR="00B364D3" w:rsidRPr="002E6335">
        <w:rPr>
          <w:sz w:val="26"/>
          <w:szCs w:val="26"/>
        </w:rPr>
        <w:t>Трубчевского</w:t>
      </w:r>
      <w:proofErr w:type="spellEnd"/>
      <w:r w:rsidR="00B364D3" w:rsidRPr="002E6335">
        <w:rPr>
          <w:sz w:val="26"/>
          <w:szCs w:val="26"/>
        </w:rPr>
        <w:t xml:space="preserve"> муниципального района.</w:t>
      </w:r>
    </w:p>
    <w:p w:rsidR="00B364D3" w:rsidRPr="002E6335" w:rsidRDefault="003D697C" w:rsidP="00B364D3">
      <w:pPr>
        <w:adjustRightInd w:val="0"/>
        <w:ind w:firstLine="709"/>
        <w:jc w:val="both"/>
        <w:rPr>
          <w:sz w:val="26"/>
          <w:szCs w:val="26"/>
        </w:rPr>
      </w:pPr>
      <w:r w:rsidRPr="002E6335">
        <w:rPr>
          <w:sz w:val="26"/>
          <w:szCs w:val="26"/>
        </w:rPr>
        <w:t>3</w:t>
      </w:r>
      <w:r w:rsidR="002E6335">
        <w:rPr>
          <w:sz w:val="26"/>
          <w:szCs w:val="26"/>
        </w:rPr>
        <w:t>.</w:t>
      </w:r>
      <w:r w:rsidR="00B364D3" w:rsidRPr="002E6335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B364D3" w:rsidRPr="002E6335">
        <w:rPr>
          <w:sz w:val="26"/>
          <w:szCs w:val="26"/>
        </w:rPr>
        <w:t>Трубчевского</w:t>
      </w:r>
      <w:proofErr w:type="spellEnd"/>
      <w:r w:rsidR="00B364D3" w:rsidRPr="002E6335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B364D3" w:rsidRPr="002E6335">
        <w:rPr>
          <w:sz w:val="26"/>
          <w:szCs w:val="26"/>
        </w:rPr>
        <w:t>Трубчевского</w:t>
      </w:r>
      <w:proofErr w:type="spellEnd"/>
      <w:r w:rsidR="00B364D3" w:rsidRPr="002E6335">
        <w:rPr>
          <w:sz w:val="26"/>
          <w:szCs w:val="26"/>
        </w:rPr>
        <w:t xml:space="preserve"> муниципального района.</w:t>
      </w:r>
    </w:p>
    <w:p w:rsidR="00B364D3" w:rsidRDefault="00F94C77" w:rsidP="00B364D3">
      <w:pPr>
        <w:adjustRightInd w:val="0"/>
        <w:ind w:firstLine="709"/>
        <w:jc w:val="both"/>
        <w:rPr>
          <w:sz w:val="26"/>
          <w:szCs w:val="26"/>
        </w:rPr>
      </w:pPr>
      <w:r w:rsidRPr="002E6335">
        <w:rPr>
          <w:sz w:val="26"/>
          <w:szCs w:val="26"/>
        </w:rPr>
        <w:lastRenderedPageBreak/>
        <w:t>4</w:t>
      </w:r>
      <w:r w:rsidR="002E6335">
        <w:rPr>
          <w:sz w:val="26"/>
          <w:szCs w:val="26"/>
        </w:rPr>
        <w:t>.</w:t>
      </w:r>
      <w:proofErr w:type="gramStart"/>
      <w:r w:rsidR="00B364D3" w:rsidRPr="002E6335">
        <w:rPr>
          <w:sz w:val="26"/>
          <w:szCs w:val="26"/>
        </w:rPr>
        <w:t>Контроль за</w:t>
      </w:r>
      <w:proofErr w:type="gramEnd"/>
      <w:r w:rsidR="00B364D3" w:rsidRPr="002E6335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B364D3" w:rsidRPr="002E6335">
        <w:rPr>
          <w:sz w:val="26"/>
          <w:szCs w:val="26"/>
        </w:rPr>
        <w:t>Трубчевского</w:t>
      </w:r>
      <w:proofErr w:type="spellEnd"/>
      <w:r w:rsidR="00B364D3" w:rsidRPr="002E6335">
        <w:rPr>
          <w:sz w:val="26"/>
          <w:szCs w:val="26"/>
        </w:rPr>
        <w:t xml:space="preserve"> муниципального района </w:t>
      </w:r>
      <w:proofErr w:type="spellStart"/>
      <w:r w:rsidR="00B364D3" w:rsidRPr="002E6335">
        <w:rPr>
          <w:sz w:val="26"/>
          <w:szCs w:val="26"/>
        </w:rPr>
        <w:t>Слободчикова</w:t>
      </w:r>
      <w:proofErr w:type="spellEnd"/>
      <w:r w:rsidR="00B364D3" w:rsidRPr="002E6335">
        <w:rPr>
          <w:sz w:val="26"/>
          <w:szCs w:val="26"/>
        </w:rPr>
        <w:t xml:space="preserve"> Е. А.</w:t>
      </w:r>
    </w:p>
    <w:p w:rsidR="002E6335" w:rsidRDefault="002E6335" w:rsidP="00B364D3">
      <w:pPr>
        <w:adjustRightInd w:val="0"/>
        <w:ind w:firstLine="709"/>
        <w:jc w:val="both"/>
        <w:rPr>
          <w:sz w:val="26"/>
          <w:szCs w:val="26"/>
        </w:rPr>
      </w:pPr>
    </w:p>
    <w:p w:rsidR="002E6335" w:rsidRPr="002E6335" w:rsidRDefault="002E6335" w:rsidP="00B364D3">
      <w:pPr>
        <w:adjustRightInd w:val="0"/>
        <w:ind w:firstLine="709"/>
        <w:jc w:val="both"/>
        <w:rPr>
          <w:sz w:val="26"/>
          <w:szCs w:val="26"/>
        </w:rPr>
      </w:pPr>
    </w:p>
    <w:p w:rsidR="005913D8" w:rsidRPr="002E6335" w:rsidRDefault="005913D8" w:rsidP="005913D8">
      <w:pPr>
        <w:adjustRightInd w:val="0"/>
        <w:ind w:firstLine="709"/>
        <w:jc w:val="both"/>
        <w:rPr>
          <w:rFonts w:eastAsiaTheme="minorHAnsi"/>
          <w:sz w:val="26"/>
          <w:szCs w:val="26"/>
        </w:rPr>
      </w:pPr>
    </w:p>
    <w:p w:rsidR="005913D8" w:rsidRPr="00B364D3" w:rsidRDefault="005913D8" w:rsidP="005913D8">
      <w:pPr>
        <w:rPr>
          <w:rFonts w:eastAsiaTheme="minorHAnsi"/>
          <w:b/>
          <w:bCs/>
          <w:sz w:val="26"/>
          <w:szCs w:val="26"/>
        </w:rPr>
      </w:pPr>
      <w:r w:rsidRPr="00B364D3">
        <w:rPr>
          <w:rFonts w:eastAsiaTheme="minorHAnsi"/>
          <w:b/>
          <w:bCs/>
          <w:sz w:val="26"/>
          <w:szCs w:val="26"/>
        </w:rPr>
        <w:t>Глава администрации</w:t>
      </w:r>
    </w:p>
    <w:p w:rsidR="005913D8" w:rsidRPr="00B364D3" w:rsidRDefault="005913D8" w:rsidP="005913D8">
      <w:pPr>
        <w:rPr>
          <w:rFonts w:eastAsiaTheme="minorHAnsi"/>
          <w:b/>
          <w:bCs/>
          <w:sz w:val="26"/>
          <w:szCs w:val="26"/>
        </w:rPr>
      </w:pPr>
      <w:proofErr w:type="spellStart"/>
      <w:r w:rsidRPr="00B364D3">
        <w:rPr>
          <w:rFonts w:eastAsiaTheme="minorHAnsi"/>
          <w:b/>
          <w:bCs/>
          <w:sz w:val="26"/>
          <w:szCs w:val="26"/>
        </w:rPr>
        <w:t>Трубче</w:t>
      </w:r>
      <w:r w:rsidR="00B364D3">
        <w:rPr>
          <w:rFonts w:eastAsiaTheme="minorHAnsi"/>
          <w:b/>
          <w:bCs/>
          <w:sz w:val="26"/>
          <w:szCs w:val="26"/>
        </w:rPr>
        <w:t>вского</w:t>
      </w:r>
      <w:proofErr w:type="spellEnd"/>
      <w:r w:rsidR="00B364D3">
        <w:rPr>
          <w:rFonts w:eastAsiaTheme="minorHAnsi"/>
          <w:b/>
          <w:bCs/>
          <w:sz w:val="26"/>
          <w:szCs w:val="26"/>
        </w:rPr>
        <w:t xml:space="preserve"> муниципального района</w:t>
      </w:r>
      <w:r w:rsidR="00B364D3">
        <w:rPr>
          <w:rFonts w:eastAsiaTheme="minorHAnsi"/>
          <w:b/>
          <w:bCs/>
          <w:sz w:val="26"/>
          <w:szCs w:val="26"/>
        </w:rPr>
        <w:tab/>
      </w:r>
      <w:r w:rsidR="00B364D3">
        <w:rPr>
          <w:rFonts w:eastAsiaTheme="minorHAnsi"/>
          <w:b/>
          <w:bCs/>
          <w:sz w:val="26"/>
          <w:szCs w:val="26"/>
        </w:rPr>
        <w:tab/>
      </w:r>
      <w:r w:rsidR="00B364D3">
        <w:rPr>
          <w:rFonts w:eastAsiaTheme="minorHAnsi"/>
          <w:b/>
          <w:bCs/>
          <w:sz w:val="26"/>
          <w:szCs w:val="26"/>
        </w:rPr>
        <w:tab/>
      </w:r>
      <w:r w:rsidRPr="00B364D3">
        <w:rPr>
          <w:rFonts w:eastAsiaTheme="minorHAnsi"/>
          <w:b/>
          <w:bCs/>
          <w:sz w:val="26"/>
          <w:szCs w:val="26"/>
        </w:rPr>
        <w:t xml:space="preserve">      </w:t>
      </w:r>
      <w:r w:rsidR="003D697C">
        <w:rPr>
          <w:rFonts w:eastAsiaTheme="minorHAnsi"/>
          <w:b/>
          <w:bCs/>
          <w:sz w:val="26"/>
          <w:szCs w:val="26"/>
        </w:rPr>
        <w:t xml:space="preserve">        </w:t>
      </w:r>
      <w:r w:rsidRPr="00B364D3">
        <w:rPr>
          <w:rFonts w:eastAsiaTheme="minorHAnsi"/>
          <w:b/>
          <w:bCs/>
          <w:sz w:val="26"/>
          <w:szCs w:val="26"/>
        </w:rPr>
        <w:t>И.</w:t>
      </w:r>
      <w:r w:rsidR="002E6335">
        <w:rPr>
          <w:rFonts w:eastAsiaTheme="minorHAnsi"/>
          <w:b/>
          <w:bCs/>
          <w:sz w:val="26"/>
          <w:szCs w:val="26"/>
        </w:rPr>
        <w:t xml:space="preserve"> </w:t>
      </w:r>
      <w:r w:rsidRPr="00B364D3">
        <w:rPr>
          <w:rFonts w:eastAsiaTheme="minorHAnsi"/>
          <w:b/>
          <w:bCs/>
          <w:sz w:val="26"/>
          <w:szCs w:val="26"/>
        </w:rPr>
        <w:t xml:space="preserve">И. </w:t>
      </w:r>
      <w:proofErr w:type="spellStart"/>
      <w:r w:rsidRPr="00B364D3">
        <w:rPr>
          <w:rFonts w:eastAsiaTheme="minorHAnsi"/>
          <w:b/>
          <w:bCs/>
          <w:sz w:val="26"/>
          <w:szCs w:val="26"/>
        </w:rPr>
        <w:t>Обыдённов</w:t>
      </w:r>
      <w:proofErr w:type="spellEnd"/>
    </w:p>
    <w:p w:rsidR="005913D8" w:rsidRPr="00525604" w:rsidRDefault="005913D8" w:rsidP="005913D8">
      <w:pPr>
        <w:rPr>
          <w:rFonts w:eastAsiaTheme="minorHAnsi"/>
          <w:i/>
          <w:iCs/>
          <w:sz w:val="20"/>
          <w:szCs w:val="20"/>
        </w:rPr>
      </w:pPr>
    </w:p>
    <w:p w:rsidR="00555A00" w:rsidRPr="006553B0" w:rsidRDefault="00555A00" w:rsidP="00555A00">
      <w:pPr>
        <w:rPr>
          <w:i/>
          <w:iCs/>
          <w:sz w:val="20"/>
          <w:szCs w:val="26"/>
        </w:rPr>
      </w:pPr>
    </w:p>
    <w:p w:rsidR="005913D8" w:rsidRPr="00525604" w:rsidRDefault="005913D8" w:rsidP="005913D8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5913D8" w:rsidRPr="00525604" w:rsidRDefault="005913D8" w:rsidP="005913D8">
      <w:pPr>
        <w:rPr>
          <w:rFonts w:eastAsiaTheme="minorHAnsi"/>
          <w:i/>
          <w:iCs/>
          <w:sz w:val="20"/>
          <w:szCs w:val="20"/>
        </w:rPr>
      </w:pPr>
    </w:p>
    <w:p w:rsidR="005913D8" w:rsidRPr="00525604" w:rsidRDefault="005913D8" w:rsidP="005913D8">
      <w:pPr>
        <w:rPr>
          <w:rFonts w:eastAsiaTheme="minorHAnsi"/>
          <w:i/>
          <w:iCs/>
          <w:sz w:val="20"/>
          <w:szCs w:val="20"/>
        </w:rPr>
      </w:pPr>
    </w:p>
    <w:p w:rsidR="005913D8" w:rsidRPr="00525604" w:rsidRDefault="005913D8" w:rsidP="005913D8">
      <w:pPr>
        <w:jc w:val="both"/>
        <w:rPr>
          <w:sz w:val="26"/>
          <w:szCs w:val="26"/>
          <w:bdr w:val="none" w:sz="0" w:space="0" w:color="auto" w:frame="1"/>
        </w:rPr>
      </w:pPr>
    </w:p>
    <w:p w:rsidR="005913D8" w:rsidRPr="00525604" w:rsidRDefault="005913D8" w:rsidP="005913D8">
      <w:pPr>
        <w:jc w:val="both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jc w:val="right"/>
        <w:rPr>
          <w:sz w:val="26"/>
          <w:szCs w:val="26"/>
          <w:bdr w:val="none" w:sz="0" w:space="0" w:color="auto" w:frame="1"/>
        </w:rPr>
      </w:pPr>
    </w:p>
    <w:p w:rsidR="005913D8" w:rsidRDefault="005913D8" w:rsidP="005913D8">
      <w:pPr>
        <w:pStyle w:val="a3"/>
        <w:ind w:left="0"/>
        <w:jc w:val="right"/>
        <w:rPr>
          <w:sz w:val="26"/>
          <w:szCs w:val="26"/>
          <w:bdr w:val="none" w:sz="0" w:space="0" w:color="auto" w:frame="1"/>
        </w:rPr>
      </w:pPr>
    </w:p>
    <w:p w:rsidR="001B234D" w:rsidRDefault="001B234D" w:rsidP="005913D8">
      <w:pPr>
        <w:pStyle w:val="a3"/>
        <w:ind w:left="0"/>
        <w:jc w:val="right"/>
        <w:rPr>
          <w:b/>
        </w:rPr>
      </w:pPr>
    </w:p>
    <w:p w:rsidR="005913D8" w:rsidRDefault="005913D8" w:rsidP="005913D8">
      <w:pPr>
        <w:pStyle w:val="a3"/>
        <w:ind w:left="0"/>
        <w:jc w:val="right"/>
        <w:rPr>
          <w:sz w:val="24"/>
          <w:szCs w:val="24"/>
        </w:rPr>
      </w:pPr>
    </w:p>
    <w:p w:rsidR="008302DF" w:rsidRPr="001B234D" w:rsidRDefault="008302DF" w:rsidP="005913D8">
      <w:pPr>
        <w:pStyle w:val="a3"/>
        <w:ind w:left="0"/>
        <w:jc w:val="right"/>
        <w:rPr>
          <w:sz w:val="24"/>
          <w:szCs w:val="24"/>
        </w:rPr>
      </w:pPr>
    </w:p>
    <w:p w:rsidR="00A4454E" w:rsidRPr="001B234D" w:rsidRDefault="00A4454E" w:rsidP="001B234D">
      <w:pPr>
        <w:pStyle w:val="a3"/>
        <w:ind w:left="0"/>
        <w:rPr>
          <w:sz w:val="24"/>
          <w:szCs w:val="24"/>
        </w:rPr>
      </w:pPr>
    </w:p>
    <w:p w:rsidR="00114620" w:rsidRPr="007905F8" w:rsidRDefault="00114620" w:rsidP="00114620">
      <w:pPr>
        <w:pStyle w:val="a3"/>
        <w:ind w:left="4843" w:right="181"/>
        <w:rPr>
          <w:sz w:val="24"/>
          <w:szCs w:val="24"/>
        </w:rPr>
      </w:pPr>
      <w:bookmarkStart w:id="0" w:name="bookmark63"/>
      <w:bookmarkEnd w:id="0"/>
    </w:p>
    <w:sectPr w:rsidR="00114620" w:rsidRPr="007905F8" w:rsidSect="00A4454E">
      <w:headerReference w:type="default" r:id="rId7"/>
      <w:pgSz w:w="11910" w:h="16840"/>
      <w:pgMar w:top="1020" w:right="400" w:bottom="280" w:left="1680" w:header="468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0E6" w:rsidRDefault="00C260E6">
      <w:r>
        <w:separator/>
      </w:r>
    </w:p>
  </w:endnote>
  <w:endnote w:type="continuationSeparator" w:id="0">
    <w:p w:rsidR="00C260E6" w:rsidRDefault="00C260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0E6" w:rsidRDefault="00C260E6">
      <w:r>
        <w:separator/>
      </w:r>
    </w:p>
  </w:footnote>
  <w:footnote w:type="continuationSeparator" w:id="0">
    <w:p w:rsidR="00C260E6" w:rsidRDefault="00C260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E55" w:rsidRDefault="00216017">
    <w:pPr>
      <w:pStyle w:val="a3"/>
      <w:spacing w:line="14" w:lineRule="auto"/>
      <w:ind w:left="0"/>
      <w:rPr>
        <w:sz w:val="20"/>
      </w:rPr>
    </w:pPr>
    <w:r w:rsidRPr="0021601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31.85pt;margin-top:22.4pt;width:14.1pt;height:13.2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" filled="f" stroked="f">
          <v:textbox inset="0,0,0,0">
            <w:txbxContent>
              <w:p w:rsidR="00840E55" w:rsidRDefault="00840E55">
                <w:pPr>
                  <w:spacing w:before="13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9"/>
    <w:multiLevelType w:val="multilevel"/>
    <w:tmpl w:val="00000008"/>
    <w:lvl w:ilvl="0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upperRoman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0.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D"/>
    <w:multiLevelType w:val="multilevel"/>
    <w:tmpl w:val="0000000C"/>
    <w:lvl w:ilvl="0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6"/>
      <w:numFmt w:val="decimal"/>
      <w:lvlText w:val="10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000000F"/>
    <w:multiLevelType w:val="multilevel"/>
    <w:tmpl w:val="166698F0"/>
    <w:lvl w:ilvl="0">
      <w:start w:val="1"/>
      <w:numFmt w:val="decimal"/>
      <w:lvlText w:val="1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11"/>
    <w:multiLevelType w:val="multilevel"/>
    <w:tmpl w:val="C108CEEA"/>
    <w:lvl w:ilvl="0">
      <w:start w:val="1"/>
      <w:numFmt w:val="decimal"/>
      <w:lvlText w:val="1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00000013"/>
    <w:multiLevelType w:val="multilevel"/>
    <w:tmpl w:val="00000012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15"/>
    <w:multiLevelType w:val="multilevel"/>
    <w:tmpl w:val="D65ADFAA"/>
    <w:lvl w:ilvl="0">
      <w:start w:val="1"/>
      <w:numFmt w:val="decimal"/>
      <w:lvlText w:val="12.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8">
    <w:nsid w:val="00000017"/>
    <w:multiLevelType w:val="multilevel"/>
    <w:tmpl w:val="B2FCF01E"/>
    <w:lvl w:ilvl="0">
      <w:start w:val="7"/>
      <w:numFmt w:val="decimal"/>
      <w:lvlText w:val="13.2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7"/>
      <w:numFmt w:val="decimal"/>
      <w:lvlText w:val="13.2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9">
    <w:nsid w:val="00000019"/>
    <w:multiLevelType w:val="multilevel"/>
    <w:tmpl w:val="F68AC7C8"/>
    <w:lvl w:ilvl="0">
      <w:start w:val="3"/>
      <w:numFmt w:val="decimal"/>
      <w:lvlText w:val="13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13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0">
    <w:nsid w:val="0000001B"/>
    <w:multiLevelType w:val="multilevel"/>
    <w:tmpl w:val="0000001A"/>
    <w:lvl w:ilvl="0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1">
    <w:nsid w:val="0000001D"/>
    <w:multiLevelType w:val="multilevel"/>
    <w:tmpl w:val="1BE6CEA6"/>
    <w:lvl w:ilvl="0">
      <w:start w:val="1"/>
      <w:numFmt w:val="decimal"/>
      <w:lvlText w:val="15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2">
    <w:nsid w:val="0000001F"/>
    <w:multiLevelType w:val="multilevel"/>
    <w:tmpl w:val="3EA81750"/>
    <w:lvl w:ilvl="0">
      <w:start w:val="1"/>
      <w:numFmt w:val="decimal"/>
      <w:lvlText w:val="16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6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3">
    <w:nsid w:val="00000021"/>
    <w:multiLevelType w:val="multilevel"/>
    <w:tmpl w:val="00000020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4">
    <w:nsid w:val="00000023"/>
    <w:multiLevelType w:val="multilevel"/>
    <w:tmpl w:val="00000022"/>
    <w:lvl w:ilvl="0">
      <w:start w:val="17"/>
      <w:numFmt w:val="decimal"/>
      <w:lvlText w:val="%1."/>
      <w:lvlJc w:val="left"/>
      <w:rPr>
        <w:rFonts w:ascii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>
    <w:nsid w:val="00000025"/>
    <w:multiLevelType w:val="multilevel"/>
    <w:tmpl w:val="00000024"/>
    <w:lvl w:ilvl="0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010"/>
      <w:numFmt w:val="decimal"/>
      <w:lvlText w:val="27.07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6">
    <w:nsid w:val="00000027"/>
    <w:multiLevelType w:val="multilevel"/>
    <w:tmpl w:val="00000026"/>
    <w:lvl w:ilvl="0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7">
    <w:nsid w:val="00000029"/>
    <w:multiLevelType w:val="multilevel"/>
    <w:tmpl w:val="986E3966"/>
    <w:lvl w:ilvl="0">
      <w:start w:val="19"/>
      <w:numFmt w:val="decimal"/>
      <w:lvlText w:val="%1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8">
    <w:nsid w:val="0000002D"/>
    <w:multiLevelType w:val="multilevel"/>
    <w:tmpl w:val="924CE9B0"/>
    <w:lvl w:ilvl="0">
      <w:start w:val="1"/>
      <w:numFmt w:val="decimal"/>
      <w:lvlText w:val="%1)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9">
    <w:nsid w:val="00000039"/>
    <w:multiLevelType w:val="multilevel"/>
    <w:tmpl w:val="A166664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0">
    <w:nsid w:val="04183FC9"/>
    <w:multiLevelType w:val="hybridMultilevel"/>
    <w:tmpl w:val="78F6FA84"/>
    <w:lvl w:ilvl="0" w:tplc="1B56FF42">
      <w:numFmt w:val="bullet"/>
      <w:lvlText w:val="–"/>
      <w:lvlJc w:val="left"/>
      <w:pPr>
        <w:ind w:left="590" w:hanging="36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0C40751C">
      <w:numFmt w:val="bullet"/>
      <w:lvlText w:val="-"/>
      <w:lvlJc w:val="left"/>
      <w:pPr>
        <w:ind w:left="590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678139C">
      <w:numFmt w:val="bullet"/>
      <w:lvlText w:val="•"/>
      <w:lvlJc w:val="left"/>
      <w:pPr>
        <w:ind w:left="2437" w:hanging="288"/>
      </w:pPr>
      <w:rPr>
        <w:rFonts w:hint="default"/>
        <w:lang w:val="ru-RU" w:eastAsia="ru-RU" w:bidi="ru-RU"/>
      </w:rPr>
    </w:lvl>
    <w:lvl w:ilvl="3" w:tplc="CFBE2B88">
      <w:numFmt w:val="bullet"/>
      <w:lvlText w:val="•"/>
      <w:lvlJc w:val="left"/>
      <w:pPr>
        <w:ind w:left="3355" w:hanging="288"/>
      </w:pPr>
      <w:rPr>
        <w:rFonts w:hint="default"/>
        <w:lang w:val="ru-RU" w:eastAsia="ru-RU" w:bidi="ru-RU"/>
      </w:rPr>
    </w:lvl>
    <w:lvl w:ilvl="4" w:tplc="455E764C">
      <w:numFmt w:val="bullet"/>
      <w:lvlText w:val="•"/>
      <w:lvlJc w:val="left"/>
      <w:pPr>
        <w:ind w:left="4274" w:hanging="288"/>
      </w:pPr>
      <w:rPr>
        <w:rFonts w:hint="default"/>
        <w:lang w:val="ru-RU" w:eastAsia="ru-RU" w:bidi="ru-RU"/>
      </w:rPr>
    </w:lvl>
    <w:lvl w:ilvl="5" w:tplc="DDD6DF6E">
      <w:numFmt w:val="bullet"/>
      <w:lvlText w:val="•"/>
      <w:lvlJc w:val="left"/>
      <w:pPr>
        <w:ind w:left="5192" w:hanging="288"/>
      </w:pPr>
      <w:rPr>
        <w:rFonts w:hint="default"/>
        <w:lang w:val="ru-RU" w:eastAsia="ru-RU" w:bidi="ru-RU"/>
      </w:rPr>
    </w:lvl>
    <w:lvl w:ilvl="6" w:tplc="28D82D94">
      <w:numFmt w:val="bullet"/>
      <w:lvlText w:val="•"/>
      <w:lvlJc w:val="left"/>
      <w:pPr>
        <w:ind w:left="6111" w:hanging="288"/>
      </w:pPr>
      <w:rPr>
        <w:rFonts w:hint="default"/>
        <w:lang w:val="ru-RU" w:eastAsia="ru-RU" w:bidi="ru-RU"/>
      </w:rPr>
    </w:lvl>
    <w:lvl w:ilvl="7" w:tplc="E1AE697E">
      <w:numFmt w:val="bullet"/>
      <w:lvlText w:val="•"/>
      <w:lvlJc w:val="left"/>
      <w:pPr>
        <w:ind w:left="7029" w:hanging="288"/>
      </w:pPr>
      <w:rPr>
        <w:rFonts w:hint="default"/>
        <w:lang w:val="ru-RU" w:eastAsia="ru-RU" w:bidi="ru-RU"/>
      </w:rPr>
    </w:lvl>
    <w:lvl w:ilvl="8" w:tplc="928C81F2">
      <w:numFmt w:val="bullet"/>
      <w:lvlText w:val="•"/>
      <w:lvlJc w:val="left"/>
      <w:pPr>
        <w:ind w:left="7948" w:hanging="288"/>
      </w:pPr>
      <w:rPr>
        <w:rFonts w:hint="default"/>
        <w:lang w:val="ru-RU" w:eastAsia="ru-RU" w:bidi="ru-RU"/>
      </w:rPr>
    </w:lvl>
  </w:abstractNum>
  <w:abstractNum w:abstractNumId="21">
    <w:nsid w:val="050E14A1"/>
    <w:multiLevelType w:val="multilevel"/>
    <w:tmpl w:val="019C3D36"/>
    <w:lvl w:ilvl="0">
      <w:start w:val="5"/>
      <w:numFmt w:val="decimal"/>
      <w:lvlText w:val="%1"/>
      <w:lvlJc w:val="left"/>
      <w:pPr>
        <w:ind w:left="590" w:hanging="58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90" w:hanging="58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58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58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58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58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58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58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580"/>
      </w:pPr>
      <w:rPr>
        <w:rFonts w:hint="default"/>
        <w:lang w:val="ru-RU" w:eastAsia="ru-RU" w:bidi="ru-RU"/>
      </w:rPr>
    </w:lvl>
  </w:abstractNum>
  <w:abstractNum w:abstractNumId="22">
    <w:nsid w:val="061B5DD4"/>
    <w:multiLevelType w:val="multilevel"/>
    <w:tmpl w:val="9A5C3ACA"/>
    <w:lvl w:ilvl="0">
      <w:start w:val="3"/>
      <w:numFmt w:val="decimal"/>
      <w:lvlText w:val="%1"/>
      <w:lvlJc w:val="left"/>
      <w:pPr>
        <w:ind w:left="1626" w:hanging="49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626" w:hanging="4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90" w:hanging="95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434" w:hanging="955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41" w:hanging="955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49" w:hanging="955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56" w:hanging="955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63" w:hanging="955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70" w:hanging="955"/>
      </w:pPr>
      <w:rPr>
        <w:rFonts w:hint="default"/>
        <w:lang w:val="ru-RU" w:eastAsia="ru-RU" w:bidi="ru-RU"/>
      </w:rPr>
    </w:lvl>
  </w:abstractNum>
  <w:abstractNum w:abstractNumId="23">
    <w:nsid w:val="07865073"/>
    <w:multiLevelType w:val="hybridMultilevel"/>
    <w:tmpl w:val="11544114"/>
    <w:lvl w:ilvl="0" w:tplc="1A021720">
      <w:start w:val="1"/>
      <w:numFmt w:val="decimal"/>
      <w:lvlText w:val="%1."/>
      <w:lvlJc w:val="left"/>
      <w:pPr>
        <w:ind w:left="743" w:hanging="212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384BC30">
      <w:numFmt w:val="bullet"/>
      <w:lvlText w:val="•"/>
      <w:lvlJc w:val="left"/>
      <w:pPr>
        <w:ind w:left="1648" w:hanging="212"/>
      </w:pPr>
      <w:rPr>
        <w:rFonts w:hint="default"/>
        <w:lang w:val="ru-RU" w:eastAsia="en-US" w:bidi="ar-SA"/>
      </w:rPr>
    </w:lvl>
    <w:lvl w:ilvl="2" w:tplc="133EB8E0">
      <w:numFmt w:val="bullet"/>
      <w:lvlText w:val="•"/>
      <w:lvlJc w:val="left"/>
      <w:pPr>
        <w:ind w:left="2557" w:hanging="212"/>
      </w:pPr>
      <w:rPr>
        <w:rFonts w:hint="default"/>
        <w:lang w:val="ru-RU" w:eastAsia="en-US" w:bidi="ar-SA"/>
      </w:rPr>
    </w:lvl>
    <w:lvl w:ilvl="3" w:tplc="F34680E4">
      <w:numFmt w:val="bullet"/>
      <w:lvlText w:val="•"/>
      <w:lvlJc w:val="left"/>
      <w:pPr>
        <w:ind w:left="3465" w:hanging="212"/>
      </w:pPr>
      <w:rPr>
        <w:rFonts w:hint="default"/>
        <w:lang w:val="ru-RU" w:eastAsia="en-US" w:bidi="ar-SA"/>
      </w:rPr>
    </w:lvl>
    <w:lvl w:ilvl="4" w:tplc="329A85FA">
      <w:numFmt w:val="bullet"/>
      <w:lvlText w:val="•"/>
      <w:lvlJc w:val="left"/>
      <w:pPr>
        <w:ind w:left="4374" w:hanging="212"/>
      </w:pPr>
      <w:rPr>
        <w:rFonts w:hint="default"/>
        <w:lang w:val="ru-RU" w:eastAsia="en-US" w:bidi="ar-SA"/>
      </w:rPr>
    </w:lvl>
    <w:lvl w:ilvl="5" w:tplc="3020BA8A">
      <w:numFmt w:val="bullet"/>
      <w:lvlText w:val="•"/>
      <w:lvlJc w:val="left"/>
      <w:pPr>
        <w:ind w:left="5282" w:hanging="212"/>
      </w:pPr>
      <w:rPr>
        <w:rFonts w:hint="default"/>
        <w:lang w:val="ru-RU" w:eastAsia="en-US" w:bidi="ar-SA"/>
      </w:rPr>
    </w:lvl>
    <w:lvl w:ilvl="6" w:tplc="E7B0D9F8">
      <w:numFmt w:val="bullet"/>
      <w:lvlText w:val="•"/>
      <w:lvlJc w:val="left"/>
      <w:pPr>
        <w:ind w:left="6191" w:hanging="212"/>
      </w:pPr>
      <w:rPr>
        <w:rFonts w:hint="default"/>
        <w:lang w:val="ru-RU" w:eastAsia="en-US" w:bidi="ar-SA"/>
      </w:rPr>
    </w:lvl>
    <w:lvl w:ilvl="7" w:tplc="91E43FAE">
      <w:numFmt w:val="bullet"/>
      <w:lvlText w:val="•"/>
      <w:lvlJc w:val="left"/>
      <w:pPr>
        <w:ind w:left="7099" w:hanging="212"/>
      </w:pPr>
      <w:rPr>
        <w:rFonts w:hint="default"/>
        <w:lang w:val="ru-RU" w:eastAsia="en-US" w:bidi="ar-SA"/>
      </w:rPr>
    </w:lvl>
    <w:lvl w:ilvl="8" w:tplc="573C1C50">
      <w:numFmt w:val="bullet"/>
      <w:lvlText w:val="•"/>
      <w:lvlJc w:val="left"/>
      <w:pPr>
        <w:ind w:left="8008" w:hanging="212"/>
      </w:pPr>
      <w:rPr>
        <w:rFonts w:hint="default"/>
        <w:lang w:val="ru-RU" w:eastAsia="en-US" w:bidi="ar-SA"/>
      </w:rPr>
    </w:lvl>
  </w:abstractNum>
  <w:abstractNum w:abstractNumId="24">
    <w:nsid w:val="0D731559"/>
    <w:multiLevelType w:val="hybridMultilevel"/>
    <w:tmpl w:val="3FDAF7DA"/>
    <w:lvl w:ilvl="0" w:tplc="1362E6D8">
      <w:numFmt w:val="bullet"/>
      <w:lvlText w:val="-"/>
      <w:lvlJc w:val="left"/>
      <w:pPr>
        <w:ind w:left="75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9B897A6">
      <w:numFmt w:val="bullet"/>
      <w:lvlText w:val="-"/>
      <w:lvlJc w:val="left"/>
      <w:pPr>
        <w:ind w:left="590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2DB019A4">
      <w:numFmt w:val="bullet"/>
      <w:lvlText w:val="•"/>
      <w:lvlJc w:val="left"/>
      <w:pPr>
        <w:ind w:left="1762" w:hanging="164"/>
      </w:pPr>
      <w:rPr>
        <w:rFonts w:hint="default"/>
        <w:lang w:val="ru-RU" w:eastAsia="ru-RU" w:bidi="ru-RU"/>
      </w:rPr>
    </w:lvl>
    <w:lvl w:ilvl="3" w:tplc="2B5E0122">
      <w:numFmt w:val="bullet"/>
      <w:lvlText w:val="•"/>
      <w:lvlJc w:val="left"/>
      <w:pPr>
        <w:ind w:left="2765" w:hanging="164"/>
      </w:pPr>
      <w:rPr>
        <w:rFonts w:hint="default"/>
        <w:lang w:val="ru-RU" w:eastAsia="ru-RU" w:bidi="ru-RU"/>
      </w:rPr>
    </w:lvl>
    <w:lvl w:ilvl="4" w:tplc="DB70DC12">
      <w:numFmt w:val="bullet"/>
      <w:lvlText w:val="•"/>
      <w:lvlJc w:val="left"/>
      <w:pPr>
        <w:ind w:left="3768" w:hanging="164"/>
      </w:pPr>
      <w:rPr>
        <w:rFonts w:hint="default"/>
        <w:lang w:val="ru-RU" w:eastAsia="ru-RU" w:bidi="ru-RU"/>
      </w:rPr>
    </w:lvl>
    <w:lvl w:ilvl="5" w:tplc="4116451C">
      <w:numFmt w:val="bullet"/>
      <w:lvlText w:val="•"/>
      <w:lvlJc w:val="left"/>
      <w:pPr>
        <w:ind w:left="4771" w:hanging="164"/>
      </w:pPr>
      <w:rPr>
        <w:rFonts w:hint="default"/>
        <w:lang w:val="ru-RU" w:eastAsia="ru-RU" w:bidi="ru-RU"/>
      </w:rPr>
    </w:lvl>
    <w:lvl w:ilvl="6" w:tplc="D6A05376">
      <w:numFmt w:val="bullet"/>
      <w:lvlText w:val="•"/>
      <w:lvlJc w:val="left"/>
      <w:pPr>
        <w:ind w:left="5774" w:hanging="164"/>
      </w:pPr>
      <w:rPr>
        <w:rFonts w:hint="default"/>
        <w:lang w:val="ru-RU" w:eastAsia="ru-RU" w:bidi="ru-RU"/>
      </w:rPr>
    </w:lvl>
    <w:lvl w:ilvl="7" w:tplc="35961664">
      <w:numFmt w:val="bullet"/>
      <w:lvlText w:val="•"/>
      <w:lvlJc w:val="left"/>
      <w:pPr>
        <w:ind w:left="6777" w:hanging="164"/>
      </w:pPr>
      <w:rPr>
        <w:rFonts w:hint="default"/>
        <w:lang w:val="ru-RU" w:eastAsia="ru-RU" w:bidi="ru-RU"/>
      </w:rPr>
    </w:lvl>
    <w:lvl w:ilvl="8" w:tplc="3C8E5EF2">
      <w:numFmt w:val="bullet"/>
      <w:lvlText w:val="•"/>
      <w:lvlJc w:val="left"/>
      <w:pPr>
        <w:ind w:left="7779" w:hanging="164"/>
      </w:pPr>
      <w:rPr>
        <w:rFonts w:hint="default"/>
        <w:lang w:val="ru-RU" w:eastAsia="ru-RU" w:bidi="ru-RU"/>
      </w:rPr>
    </w:lvl>
  </w:abstractNum>
  <w:abstractNum w:abstractNumId="25">
    <w:nsid w:val="19101DFB"/>
    <w:multiLevelType w:val="hybridMultilevel"/>
    <w:tmpl w:val="D6F87218"/>
    <w:lvl w:ilvl="0" w:tplc="84648270">
      <w:start w:val="1"/>
      <w:numFmt w:val="decimal"/>
      <w:lvlText w:val="%1)"/>
      <w:lvlJc w:val="left"/>
      <w:pPr>
        <w:ind w:left="590" w:hanging="62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97F06C10">
      <w:numFmt w:val="bullet"/>
      <w:lvlText w:val="•"/>
      <w:lvlJc w:val="left"/>
      <w:pPr>
        <w:ind w:left="1518" w:hanging="624"/>
      </w:pPr>
      <w:rPr>
        <w:rFonts w:hint="default"/>
        <w:lang w:val="ru-RU" w:eastAsia="ru-RU" w:bidi="ru-RU"/>
      </w:rPr>
    </w:lvl>
    <w:lvl w:ilvl="2" w:tplc="FC12F9FC">
      <w:numFmt w:val="bullet"/>
      <w:lvlText w:val="•"/>
      <w:lvlJc w:val="left"/>
      <w:pPr>
        <w:ind w:left="2437" w:hanging="624"/>
      </w:pPr>
      <w:rPr>
        <w:rFonts w:hint="default"/>
        <w:lang w:val="ru-RU" w:eastAsia="ru-RU" w:bidi="ru-RU"/>
      </w:rPr>
    </w:lvl>
    <w:lvl w:ilvl="3" w:tplc="DE68CCD6">
      <w:numFmt w:val="bullet"/>
      <w:lvlText w:val="•"/>
      <w:lvlJc w:val="left"/>
      <w:pPr>
        <w:ind w:left="3355" w:hanging="624"/>
      </w:pPr>
      <w:rPr>
        <w:rFonts w:hint="default"/>
        <w:lang w:val="ru-RU" w:eastAsia="ru-RU" w:bidi="ru-RU"/>
      </w:rPr>
    </w:lvl>
    <w:lvl w:ilvl="4" w:tplc="E690D5D8">
      <w:numFmt w:val="bullet"/>
      <w:lvlText w:val="•"/>
      <w:lvlJc w:val="left"/>
      <w:pPr>
        <w:ind w:left="4274" w:hanging="624"/>
      </w:pPr>
      <w:rPr>
        <w:rFonts w:hint="default"/>
        <w:lang w:val="ru-RU" w:eastAsia="ru-RU" w:bidi="ru-RU"/>
      </w:rPr>
    </w:lvl>
    <w:lvl w:ilvl="5" w:tplc="3D80A1F8">
      <w:numFmt w:val="bullet"/>
      <w:lvlText w:val="•"/>
      <w:lvlJc w:val="left"/>
      <w:pPr>
        <w:ind w:left="5192" w:hanging="624"/>
      </w:pPr>
      <w:rPr>
        <w:rFonts w:hint="default"/>
        <w:lang w:val="ru-RU" w:eastAsia="ru-RU" w:bidi="ru-RU"/>
      </w:rPr>
    </w:lvl>
    <w:lvl w:ilvl="6" w:tplc="23782AD6">
      <w:numFmt w:val="bullet"/>
      <w:lvlText w:val="•"/>
      <w:lvlJc w:val="left"/>
      <w:pPr>
        <w:ind w:left="6111" w:hanging="624"/>
      </w:pPr>
      <w:rPr>
        <w:rFonts w:hint="default"/>
        <w:lang w:val="ru-RU" w:eastAsia="ru-RU" w:bidi="ru-RU"/>
      </w:rPr>
    </w:lvl>
    <w:lvl w:ilvl="7" w:tplc="D0944038">
      <w:numFmt w:val="bullet"/>
      <w:lvlText w:val="•"/>
      <w:lvlJc w:val="left"/>
      <w:pPr>
        <w:ind w:left="7029" w:hanging="624"/>
      </w:pPr>
      <w:rPr>
        <w:rFonts w:hint="default"/>
        <w:lang w:val="ru-RU" w:eastAsia="ru-RU" w:bidi="ru-RU"/>
      </w:rPr>
    </w:lvl>
    <w:lvl w:ilvl="8" w:tplc="0924FFA4">
      <w:numFmt w:val="bullet"/>
      <w:lvlText w:val="•"/>
      <w:lvlJc w:val="left"/>
      <w:pPr>
        <w:ind w:left="7948" w:hanging="624"/>
      </w:pPr>
      <w:rPr>
        <w:rFonts w:hint="default"/>
        <w:lang w:val="ru-RU" w:eastAsia="ru-RU" w:bidi="ru-RU"/>
      </w:rPr>
    </w:lvl>
  </w:abstractNum>
  <w:abstractNum w:abstractNumId="26">
    <w:nsid w:val="1C180426"/>
    <w:multiLevelType w:val="hybridMultilevel"/>
    <w:tmpl w:val="CBBC77F2"/>
    <w:lvl w:ilvl="0" w:tplc="1D5E13B8">
      <w:start w:val="1"/>
      <w:numFmt w:val="decimal"/>
      <w:lvlText w:val="%1)"/>
      <w:lvlJc w:val="left"/>
      <w:pPr>
        <w:ind w:left="662" w:hanging="47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9E25A16">
      <w:numFmt w:val="bullet"/>
      <w:lvlText w:val="•"/>
      <w:lvlJc w:val="left"/>
      <w:pPr>
        <w:ind w:left="1612" w:hanging="471"/>
      </w:pPr>
      <w:rPr>
        <w:rFonts w:hint="default"/>
        <w:lang w:val="ru-RU" w:eastAsia="en-US" w:bidi="ar-SA"/>
      </w:rPr>
    </w:lvl>
    <w:lvl w:ilvl="2" w:tplc="7534EC02">
      <w:numFmt w:val="bullet"/>
      <w:lvlText w:val="•"/>
      <w:lvlJc w:val="left"/>
      <w:pPr>
        <w:ind w:left="2565" w:hanging="471"/>
      </w:pPr>
      <w:rPr>
        <w:rFonts w:hint="default"/>
        <w:lang w:val="ru-RU" w:eastAsia="en-US" w:bidi="ar-SA"/>
      </w:rPr>
    </w:lvl>
    <w:lvl w:ilvl="3" w:tplc="B46C4302">
      <w:numFmt w:val="bullet"/>
      <w:lvlText w:val="•"/>
      <w:lvlJc w:val="left"/>
      <w:pPr>
        <w:ind w:left="3517" w:hanging="471"/>
      </w:pPr>
      <w:rPr>
        <w:rFonts w:hint="default"/>
        <w:lang w:val="ru-RU" w:eastAsia="en-US" w:bidi="ar-SA"/>
      </w:rPr>
    </w:lvl>
    <w:lvl w:ilvl="4" w:tplc="0F1C15D2">
      <w:numFmt w:val="bullet"/>
      <w:lvlText w:val="•"/>
      <w:lvlJc w:val="left"/>
      <w:pPr>
        <w:ind w:left="4470" w:hanging="471"/>
      </w:pPr>
      <w:rPr>
        <w:rFonts w:hint="default"/>
        <w:lang w:val="ru-RU" w:eastAsia="en-US" w:bidi="ar-SA"/>
      </w:rPr>
    </w:lvl>
    <w:lvl w:ilvl="5" w:tplc="7FEE365A">
      <w:numFmt w:val="bullet"/>
      <w:lvlText w:val="•"/>
      <w:lvlJc w:val="left"/>
      <w:pPr>
        <w:ind w:left="5422" w:hanging="471"/>
      </w:pPr>
      <w:rPr>
        <w:rFonts w:hint="default"/>
        <w:lang w:val="ru-RU" w:eastAsia="en-US" w:bidi="ar-SA"/>
      </w:rPr>
    </w:lvl>
    <w:lvl w:ilvl="6" w:tplc="62EEC7FE">
      <w:numFmt w:val="bullet"/>
      <w:lvlText w:val="•"/>
      <w:lvlJc w:val="left"/>
      <w:pPr>
        <w:ind w:left="6375" w:hanging="471"/>
      </w:pPr>
      <w:rPr>
        <w:rFonts w:hint="default"/>
        <w:lang w:val="ru-RU" w:eastAsia="en-US" w:bidi="ar-SA"/>
      </w:rPr>
    </w:lvl>
    <w:lvl w:ilvl="7" w:tplc="DB165374">
      <w:numFmt w:val="bullet"/>
      <w:lvlText w:val="•"/>
      <w:lvlJc w:val="left"/>
      <w:pPr>
        <w:ind w:left="7327" w:hanging="471"/>
      </w:pPr>
      <w:rPr>
        <w:rFonts w:hint="default"/>
        <w:lang w:val="ru-RU" w:eastAsia="en-US" w:bidi="ar-SA"/>
      </w:rPr>
    </w:lvl>
    <w:lvl w:ilvl="8" w:tplc="1D8AB154">
      <w:numFmt w:val="bullet"/>
      <w:lvlText w:val="•"/>
      <w:lvlJc w:val="left"/>
      <w:pPr>
        <w:ind w:left="8280" w:hanging="471"/>
      </w:pPr>
      <w:rPr>
        <w:rFonts w:hint="default"/>
        <w:lang w:val="ru-RU" w:eastAsia="en-US" w:bidi="ar-SA"/>
      </w:rPr>
    </w:lvl>
  </w:abstractNum>
  <w:abstractNum w:abstractNumId="27">
    <w:nsid w:val="1C51791F"/>
    <w:multiLevelType w:val="multilevel"/>
    <w:tmpl w:val="E53CF050"/>
    <w:lvl w:ilvl="0">
      <w:start w:val="1"/>
      <w:numFmt w:val="decimal"/>
      <w:lvlText w:val="%1"/>
      <w:lvlJc w:val="left"/>
      <w:pPr>
        <w:ind w:left="590" w:hanging="614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24" w:hanging="61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437" w:hanging="61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55" w:hanging="61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61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61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61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61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614"/>
      </w:pPr>
      <w:rPr>
        <w:rFonts w:hint="default"/>
        <w:lang w:val="ru-RU" w:eastAsia="ru-RU" w:bidi="ru-RU"/>
      </w:rPr>
    </w:lvl>
  </w:abstractNum>
  <w:abstractNum w:abstractNumId="28">
    <w:nsid w:val="2B2E514F"/>
    <w:multiLevelType w:val="multilevel"/>
    <w:tmpl w:val="D41A7A8A"/>
    <w:lvl w:ilvl="0">
      <w:start w:val="4"/>
      <w:numFmt w:val="decimal"/>
      <w:lvlText w:val="%1"/>
      <w:lvlJc w:val="left"/>
      <w:pPr>
        <w:ind w:left="1890" w:hanging="758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890" w:hanging="75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77" w:hanging="75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65" w:hanging="75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54" w:hanging="75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42" w:hanging="75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31" w:hanging="75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19" w:hanging="75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08" w:hanging="758"/>
      </w:pPr>
      <w:rPr>
        <w:rFonts w:hint="default"/>
        <w:lang w:val="ru-RU" w:eastAsia="ru-RU" w:bidi="ru-RU"/>
      </w:rPr>
    </w:lvl>
  </w:abstractNum>
  <w:abstractNum w:abstractNumId="29">
    <w:nsid w:val="2C2B1DD6"/>
    <w:multiLevelType w:val="hybridMultilevel"/>
    <w:tmpl w:val="57722A40"/>
    <w:lvl w:ilvl="0" w:tplc="42B225E8">
      <w:start w:val="2"/>
      <w:numFmt w:val="decimal"/>
      <w:lvlText w:val="%1"/>
      <w:lvlJc w:val="left"/>
      <w:pPr>
        <w:ind w:left="662" w:hanging="562"/>
      </w:pPr>
      <w:rPr>
        <w:rFonts w:hint="default"/>
        <w:lang w:val="ru-RU" w:eastAsia="en-US" w:bidi="ar-SA"/>
      </w:rPr>
    </w:lvl>
    <w:lvl w:ilvl="1" w:tplc="A3186322">
      <w:numFmt w:val="none"/>
      <w:lvlText w:val=""/>
      <w:lvlJc w:val="left"/>
      <w:pPr>
        <w:tabs>
          <w:tab w:val="num" w:pos="360"/>
        </w:tabs>
      </w:pPr>
    </w:lvl>
    <w:lvl w:ilvl="2" w:tplc="A0D44C8A">
      <w:numFmt w:val="none"/>
      <w:lvlText w:val=""/>
      <w:lvlJc w:val="left"/>
      <w:pPr>
        <w:tabs>
          <w:tab w:val="num" w:pos="360"/>
        </w:tabs>
      </w:pPr>
    </w:lvl>
    <w:lvl w:ilvl="3" w:tplc="BA8618A2">
      <w:numFmt w:val="bullet"/>
      <w:lvlText w:val="•"/>
      <w:lvlJc w:val="left"/>
      <w:pPr>
        <w:ind w:left="3943" w:hanging="692"/>
      </w:pPr>
      <w:rPr>
        <w:rFonts w:hint="default"/>
        <w:lang w:val="ru-RU" w:eastAsia="en-US" w:bidi="ar-SA"/>
      </w:rPr>
    </w:lvl>
    <w:lvl w:ilvl="4" w:tplc="7756AC22">
      <w:numFmt w:val="bullet"/>
      <w:lvlText w:val="•"/>
      <w:lvlJc w:val="left"/>
      <w:pPr>
        <w:ind w:left="4835" w:hanging="692"/>
      </w:pPr>
      <w:rPr>
        <w:rFonts w:hint="default"/>
        <w:lang w:val="ru-RU" w:eastAsia="en-US" w:bidi="ar-SA"/>
      </w:rPr>
    </w:lvl>
    <w:lvl w:ilvl="5" w:tplc="0C1AB134">
      <w:numFmt w:val="bullet"/>
      <w:lvlText w:val="•"/>
      <w:lvlJc w:val="left"/>
      <w:pPr>
        <w:ind w:left="5726" w:hanging="692"/>
      </w:pPr>
      <w:rPr>
        <w:rFonts w:hint="default"/>
        <w:lang w:val="ru-RU" w:eastAsia="en-US" w:bidi="ar-SA"/>
      </w:rPr>
    </w:lvl>
    <w:lvl w:ilvl="6" w:tplc="C324E5CA">
      <w:numFmt w:val="bullet"/>
      <w:lvlText w:val="•"/>
      <w:lvlJc w:val="left"/>
      <w:pPr>
        <w:ind w:left="6618" w:hanging="692"/>
      </w:pPr>
      <w:rPr>
        <w:rFonts w:hint="default"/>
        <w:lang w:val="ru-RU" w:eastAsia="en-US" w:bidi="ar-SA"/>
      </w:rPr>
    </w:lvl>
    <w:lvl w:ilvl="7" w:tplc="097E7904">
      <w:numFmt w:val="bullet"/>
      <w:lvlText w:val="•"/>
      <w:lvlJc w:val="left"/>
      <w:pPr>
        <w:ind w:left="7510" w:hanging="692"/>
      </w:pPr>
      <w:rPr>
        <w:rFonts w:hint="default"/>
        <w:lang w:val="ru-RU" w:eastAsia="en-US" w:bidi="ar-SA"/>
      </w:rPr>
    </w:lvl>
    <w:lvl w:ilvl="8" w:tplc="24E6CDF4">
      <w:numFmt w:val="bullet"/>
      <w:lvlText w:val="•"/>
      <w:lvlJc w:val="left"/>
      <w:pPr>
        <w:ind w:left="8402" w:hanging="692"/>
      </w:pPr>
      <w:rPr>
        <w:rFonts w:hint="default"/>
        <w:lang w:val="ru-RU" w:eastAsia="en-US" w:bidi="ar-SA"/>
      </w:rPr>
    </w:lvl>
  </w:abstractNum>
  <w:abstractNum w:abstractNumId="30">
    <w:nsid w:val="2CC35E0A"/>
    <w:multiLevelType w:val="hybridMultilevel"/>
    <w:tmpl w:val="017675D8"/>
    <w:lvl w:ilvl="0" w:tplc="6DEA4146">
      <w:start w:val="1"/>
      <w:numFmt w:val="decimal"/>
      <w:lvlText w:val="%1)"/>
      <w:lvlJc w:val="left"/>
      <w:pPr>
        <w:ind w:left="1473" w:hanging="34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D4632EE">
      <w:numFmt w:val="bullet"/>
      <w:lvlText w:val="•"/>
      <w:lvlJc w:val="left"/>
      <w:pPr>
        <w:ind w:left="2310" w:hanging="341"/>
      </w:pPr>
      <w:rPr>
        <w:rFonts w:hint="default"/>
        <w:lang w:val="ru-RU" w:eastAsia="ru-RU" w:bidi="ru-RU"/>
      </w:rPr>
    </w:lvl>
    <w:lvl w:ilvl="2" w:tplc="2A72B9C2">
      <w:numFmt w:val="bullet"/>
      <w:lvlText w:val="•"/>
      <w:lvlJc w:val="left"/>
      <w:pPr>
        <w:ind w:left="3141" w:hanging="341"/>
      </w:pPr>
      <w:rPr>
        <w:rFonts w:hint="default"/>
        <w:lang w:val="ru-RU" w:eastAsia="ru-RU" w:bidi="ru-RU"/>
      </w:rPr>
    </w:lvl>
    <w:lvl w:ilvl="3" w:tplc="F6D4EE9C">
      <w:numFmt w:val="bullet"/>
      <w:lvlText w:val="•"/>
      <w:lvlJc w:val="left"/>
      <w:pPr>
        <w:ind w:left="3971" w:hanging="341"/>
      </w:pPr>
      <w:rPr>
        <w:rFonts w:hint="default"/>
        <w:lang w:val="ru-RU" w:eastAsia="ru-RU" w:bidi="ru-RU"/>
      </w:rPr>
    </w:lvl>
    <w:lvl w:ilvl="4" w:tplc="70B40B3A">
      <w:numFmt w:val="bullet"/>
      <w:lvlText w:val="•"/>
      <w:lvlJc w:val="left"/>
      <w:pPr>
        <w:ind w:left="4802" w:hanging="341"/>
      </w:pPr>
      <w:rPr>
        <w:rFonts w:hint="default"/>
        <w:lang w:val="ru-RU" w:eastAsia="ru-RU" w:bidi="ru-RU"/>
      </w:rPr>
    </w:lvl>
    <w:lvl w:ilvl="5" w:tplc="06A40BAE">
      <w:numFmt w:val="bullet"/>
      <w:lvlText w:val="•"/>
      <w:lvlJc w:val="left"/>
      <w:pPr>
        <w:ind w:left="5632" w:hanging="341"/>
      </w:pPr>
      <w:rPr>
        <w:rFonts w:hint="default"/>
        <w:lang w:val="ru-RU" w:eastAsia="ru-RU" w:bidi="ru-RU"/>
      </w:rPr>
    </w:lvl>
    <w:lvl w:ilvl="6" w:tplc="4C40C76A">
      <w:numFmt w:val="bullet"/>
      <w:lvlText w:val="•"/>
      <w:lvlJc w:val="left"/>
      <w:pPr>
        <w:ind w:left="6463" w:hanging="341"/>
      </w:pPr>
      <w:rPr>
        <w:rFonts w:hint="default"/>
        <w:lang w:val="ru-RU" w:eastAsia="ru-RU" w:bidi="ru-RU"/>
      </w:rPr>
    </w:lvl>
    <w:lvl w:ilvl="7" w:tplc="DB48EB86">
      <w:numFmt w:val="bullet"/>
      <w:lvlText w:val="•"/>
      <w:lvlJc w:val="left"/>
      <w:pPr>
        <w:ind w:left="7293" w:hanging="341"/>
      </w:pPr>
      <w:rPr>
        <w:rFonts w:hint="default"/>
        <w:lang w:val="ru-RU" w:eastAsia="ru-RU" w:bidi="ru-RU"/>
      </w:rPr>
    </w:lvl>
    <w:lvl w:ilvl="8" w:tplc="175C6F22">
      <w:numFmt w:val="bullet"/>
      <w:lvlText w:val="•"/>
      <w:lvlJc w:val="left"/>
      <w:pPr>
        <w:ind w:left="8124" w:hanging="341"/>
      </w:pPr>
      <w:rPr>
        <w:rFonts w:hint="default"/>
        <w:lang w:val="ru-RU" w:eastAsia="ru-RU" w:bidi="ru-RU"/>
      </w:rPr>
    </w:lvl>
  </w:abstractNum>
  <w:abstractNum w:abstractNumId="31">
    <w:nsid w:val="2E6C24A2"/>
    <w:multiLevelType w:val="hybridMultilevel"/>
    <w:tmpl w:val="348C4BD0"/>
    <w:lvl w:ilvl="0" w:tplc="E4AA09BA">
      <w:start w:val="1"/>
      <w:numFmt w:val="decimal"/>
      <w:lvlText w:val="%1)"/>
      <w:lvlJc w:val="left"/>
      <w:pPr>
        <w:ind w:left="590" w:hanging="61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F4C79A">
      <w:numFmt w:val="bullet"/>
      <w:lvlText w:val="•"/>
      <w:lvlJc w:val="left"/>
      <w:pPr>
        <w:ind w:left="1518" w:hanging="615"/>
      </w:pPr>
      <w:rPr>
        <w:rFonts w:hint="default"/>
        <w:lang w:val="ru-RU" w:eastAsia="ru-RU" w:bidi="ru-RU"/>
      </w:rPr>
    </w:lvl>
    <w:lvl w:ilvl="2" w:tplc="0DA85898">
      <w:numFmt w:val="bullet"/>
      <w:lvlText w:val="•"/>
      <w:lvlJc w:val="left"/>
      <w:pPr>
        <w:ind w:left="2437" w:hanging="615"/>
      </w:pPr>
      <w:rPr>
        <w:rFonts w:hint="default"/>
        <w:lang w:val="ru-RU" w:eastAsia="ru-RU" w:bidi="ru-RU"/>
      </w:rPr>
    </w:lvl>
    <w:lvl w:ilvl="3" w:tplc="225A5948">
      <w:numFmt w:val="bullet"/>
      <w:lvlText w:val="•"/>
      <w:lvlJc w:val="left"/>
      <w:pPr>
        <w:ind w:left="3355" w:hanging="615"/>
      </w:pPr>
      <w:rPr>
        <w:rFonts w:hint="default"/>
        <w:lang w:val="ru-RU" w:eastAsia="ru-RU" w:bidi="ru-RU"/>
      </w:rPr>
    </w:lvl>
    <w:lvl w:ilvl="4" w:tplc="B58C6AFC">
      <w:numFmt w:val="bullet"/>
      <w:lvlText w:val="•"/>
      <w:lvlJc w:val="left"/>
      <w:pPr>
        <w:ind w:left="4274" w:hanging="615"/>
      </w:pPr>
      <w:rPr>
        <w:rFonts w:hint="default"/>
        <w:lang w:val="ru-RU" w:eastAsia="ru-RU" w:bidi="ru-RU"/>
      </w:rPr>
    </w:lvl>
    <w:lvl w:ilvl="5" w:tplc="B5088E00">
      <w:numFmt w:val="bullet"/>
      <w:lvlText w:val="•"/>
      <w:lvlJc w:val="left"/>
      <w:pPr>
        <w:ind w:left="5192" w:hanging="615"/>
      </w:pPr>
      <w:rPr>
        <w:rFonts w:hint="default"/>
        <w:lang w:val="ru-RU" w:eastAsia="ru-RU" w:bidi="ru-RU"/>
      </w:rPr>
    </w:lvl>
    <w:lvl w:ilvl="6" w:tplc="39A49298">
      <w:numFmt w:val="bullet"/>
      <w:lvlText w:val="•"/>
      <w:lvlJc w:val="left"/>
      <w:pPr>
        <w:ind w:left="6111" w:hanging="615"/>
      </w:pPr>
      <w:rPr>
        <w:rFonts w:hint="default"/>
        <w:lang w:val="ru-RU" w:eastAsia="ru-RU" w:bidi="ru-RU"/>
      </w:rPr>
    </w:lvl>
    <w:lvl w:ilvl="7" w:tplc="6606674C">
      <w:numFmt w:val="bullet"/>
      <w:lvlText w:val="•"/>
      <w:lvlJc w:val="left"/>
      <w:pPr>
        <w:ind w:left="7029" w:hanging="615"/>
      </w:pPr>
      <w:rPr>
        <w:rFonts w:hint="default"/>
        <w:lang w:val="ru-RU" w:eastAsia="ru-RU" w:bidi="ru-RU"/>
      </w:rPr>
    </w:lvl>
    <w:lvl w:ilvl="8" w:tplc="3C54E282">
      <w:numFmt w:val="bullet"/>
      <w:lvlText w:val="•"/>
      <w:lvlJc w:val="left"/>
      <w:pPr>
        <w:ind w:left="7948" w:hanging="615"/>
      </w:pPr>
      <w:rPr>
        <w:rFonts w:hint="default"/>
        <w:lang w:val="ru-RU" w:eastAsia="ru-RU" w:bidi="ru-RU"/>
      </w:rPr>
    </w:lvl>
  </w:abstractNum>
  <w:abstractNum w:abstractNumId="32">
    <w:nsid w:val="3330059A"/>
    <w:multiLevelType w:val="hybridMultilevel"/>
    <w:tmpl w:val="2E222D30"/>
    <w:lvl w:ilvl="0" w:tplc="DADCBAA2">
      <w:start w:val="1"/>
      <w:numFmt w:val="decimal"/>
      <w:lvlText w:val="%1)"/>
      <w:lvlJc w:val="left"/>
      <w:pPr>
        <w:ind w:left="590" w:hanging="31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DF6277A">
      <w:start w:val="2"/>
      <w:numFmt w:val="upperRoman"/>
      <w:lvlText w:val="%2."/>
      <w:lvlJc w:val="left"/>
      <w:pPr>
        <w:ind w:left="2673" w:hanging="326"/>
        <w:jc w:val="right"/>
      </w:pPr>
      <w:rPr>
        <w:rFonts w:ascii="Times New Roman" w:eastAsia="Times New Roman" w:hAnsi="Times New Roman" w:cs="Times New Roman" w:hint="default"/>
        <w:spacing w:val="-2"/>
        <w:w w:val="99"/>
        <w:sz w:val="28"/>
        <w:szCs w:val="28"/>
        <w:lang w:val="ru-RU" w:eastAsia="ru-RU" w:bidi="ru-RU"/>
      </w:rPr>
    </w:lvl>
    <w:lvl w:ilvl="2" w:tplc="D7AEBEF0">
      <w:numFmt w:val="bullet"/>
      <w:lvlText w:val="•"/>
      <w:lvlJc w:val="left"/>
      <w:pPr>
        <w:ind w:left="3469" w:hanging="326"/>
      </w:pPr>
      <w:rPr>
        <w:rFonts w:hint="default"/>
        <w:lang w:val="ru-RU" w:eastAsia="ru-RU" w:bidi="ru-RU"/>
      </w:rPr>
    </w:lvl>
    <w:lvl w:ilvl="3" w:tplc="A2FABB1A">
      <w:numFmt w:val="bullet"/>
      <w:lvlText w:val="•"/>
      <w:lvlJc w:val="left"/>
      <w:pPr>
        <w:ind w:left="4259" w:hanging="326"/>
      </w:pPr>
      <w:rPr>
        <w:rFonts w:hint="default"/>
        <w:lang w:val="ru-RU" w:eastAsia="ru-RU" w:bidi="ru-RU"/>
      </w:rPr>
    </w:lvl>
    <w:lvl w:ilvl="4" w:tplc="860E265E">
      <w:numFmt w:val="bullet"/>
      <w:lvlText w:val="•"/>
      <w:lvlJc w:val="left"/>
      <w:pPr>
        <w:ind w:left="5048" w:hanging="326"/>
      </w:pPr>
      <w:rPr>
        <w:rFonts w:hint="default"/>
        <w:lang w:val="ru-RU" w:eastAsia="ru-RU" w:bidi="ru-RU"/>
      </w:rPr>
    </w:lvl>
    <w:lvl w:ilvl="5" w:tplc="27CAF046">
      <w:numFmt w:val="bullet"/>
      <w:lvlText w:val="•"/>
      <w:lvlJc w:val="left"/>
      <w:pPr>
        <w:ind w:left="5838" w:hanging="326"/>
      </w:pPr>
      <w:rPr>
        <w:rFonts w:hint="default"/>
        <w:lang w:val="ru-RU" w:eastAsia="ru-RU" w:bidi="ru-RU"/>
      </w:rPr>
    </w:lvl>
    <w:lvl w:ilvl="6" w:tplc="477E066C">
      <w:numFmt w:val="bullet"/>
      <w:lvlText w:val="•"/>
      <w:lvlJc w:val="left"/>
      <w:pPr>
        <w:ind w:left="6627" w:hanging="326"/>
      </w:pPr>
      <w:rPr>
        <w:rFonts w:hint="default"/>
        <w:lang w:val="ru-RU" w:eastAsia="ru-RU" w:bidi="ru-RU"/>
      </w:rPr>
    </w:lvl>
    <w:lvl w:ilvl="7" w:tplc="DC788C14">
      <w:numFmt w:val="bullet"/>
      <w:lvlText w:val="•"/>
      <w:lvlJc w:val="left"/>
      <w:pPr>
        <w:ind w:left="7417" w:hanging="326"/>
      </w:pPr>
      <w:rPr>
        <w:rFonts w:hint="default"/>
        <w:lang w:val="ru-RU" w:eastAsia="ru-RU" w:bidi="ru-RU"/>
      </w:rPr>
    </w:lvl>
    <w:lvl w:ilvl="8" w:tplc="8190FB1A">
      <w:numFmt w:val="bullet"/>
      <w:lvlText w:val="•"/>
      <w:lvlJc w:val="left"/>
      <w:pPr>
        <w:ind w:left="8206" w:hanging="326"/>
      </w:pPr>
      <w:rPr>
        <w:rFonts w:hint="default"/>
        <w:lang w:val="ru-RU" w:eastAsia="ru-RU" w:bidi="ru-RU"/>
      </w:rPr>
    </w:lvl>
  </w:abstractNum>
  <w:abstractNum w:abstractNumId="33">
    <w:nsid w:val="3C9A0FED"/>
    <w:multiLevelType w:val="hybridMultilevel"/>
    <w:tmpl w:val="3876522A"/>
    <w:lvl w:ilvl="0" w:tplc="958CA3F0">
      <w:start w:val="1"/>
      <w:numFmt w:val="decimal"/>
      <w:lvlText w:val="%1."/>
      <w:lvlJc w:val="left"/>
      <w:pPr>
        <w:ind w:left="590" w:hanging="71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B81228EA">
      <w:start w:val="1"/>
      <w:numFmt w:val="decimal"/>
      <w:lvlText w:val="%2."/>
      <w:lvlJc w:val="left"/>
      <w:pPr>
        <w:ind w:left="4487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 w:tplc="0DE44746">
      <w:numFmt w:val="bullet"/>
      <w:lvlText w:val="•"/>
      <w:lvlJc w:val="left"/>
      <w:pPr>
        <w:ind w:left="5069" w:hanging="283"/>
      </w:pPr>
      <w:rPr>
        <w:rFonts w:hint="default"/>
        <w:lang w:val="ru-RU" w:eastAsia="ru-RU" w:bidi="ru-RU"/>
      </w:rPr>
    </w:lvl>
    <w:lvl w:ilvl="3" w:tplc="9ADED05C">
      <w:numFmt w:val="bullet"/>
      <w:lvlText w:val="•"/>
      <w:lvlJc w:val="left"/>
      <w:pPr>
        <w:ind w:left="5659" w:hanging="283"/>
      </w:pPr>
      <w:rPr>
        <w:rFonts w:hint="default"/>
        <w:lang w:val="ru-RU" w:eastAsia="ru-RU" w:bidi="ru-RU"/>
      </w:rPr>
    </w:lvl>
    <w:lvl w:ilvl="4" w:tplc="1A884688">
      <w:numFmt w:val="bullet"/>
      <w:lvlText w:val="•"/>
      <w:lvlJc w:val="left"/>
      <w:pPr>
        <w:ind w:left="6248" w:hanging="283"/>
      </w:pPr>
      <w:rPr>
        <w:rFonts w:hint="default"/>
        <w:lang w:val="ru-RU" w:eastAsia="ru-RU" w:bidi="ru-RU"/>
      </w:rPr>
    </w:lvl>
    <w:lvl w:ilvl="5" w:tplc="50B80C76">
      <w:numFmt w:val="bullet"/>
      <w:lvlText w:val="•"/>
      <w:lvlJc w:val="left"/>
      <w:pPr>
        <w:ind w:left="6838" w:hanging="283"/>
      </w:pPr>
      <w:rPr>
        <w:rFonts w:hint="default"/>
        <w:lang w:val="ru-RU" w:eastAsia="ru-RU" w:bidi="ru-RU"/>
      </w:rPr>
    </w:lvl>
    <w:lvl w:ilvl="6" w:tplc="6158E9C0">
      <w:numFmt w:val="bullet"/>
      <w:lvlText w:val="•"/>
      <w:lvlJc w:val="left"/>
      <w:pPr>
        <w:ind w:left="7427" w:hanging="283"/>
      </w:pPr>
      <w:rPr>
        <w:rFonts w:hint="default"/>
        <w:lang w:val="ru-RU" w:eastAsia="ru-RU" w:bidi="ru-RU"/>
      </w:rPr>
    </w:lvl>
    <w:lvl w:ilvl="7" w:tplc="0A34AF84">
      <w:numFmt w:val="bullet"/>
      <w:lvlText w:val="•"/>
      <w:lvlJc w:val="left"/>
      <w:pPr>
        <w:ind w:left="8017" w:hanging="283"/>
      </w:pPr>
      <w:rPr>
        <w:rFonts w:hint="default"/>
        <w:lang w:val="ru-RU" w:eastAsia="ru-RU" w:bidi="ru-RU"/>
      </w:rPr>
    </w:lvl>
    <w:lvl w:ilvl="8" w:tplc="D6D8DA88">
      <w:numFmt w:val="bullet"/>
      <w:lvlText w:val="•"/>
      <w:lvlJc w:val="left"/>
      <w:pPr>
        <w:ind w:left="8606" w:hanging="283"/>
      </w:pPr>
      <w:rPr>
        <w:rFonts w:hint="default"/>
        <w:lang w:val="ru-RU" w:eastAsia="ru-RU" w:bidi="ru-RU"/>
      </w:rPr>
    </w:lvl>
  </w:abstractNum>
  <w:abstractNum w:abstractNumId="34">
    <w:nsid w:val="4E310538"/>
    <w:multiLevelType w:val="hybridMultilevel"/>
    <w:tmpl w:val="EF8EBEB8"/>
    <w:lvl w:ilvl="0" w:tplc="1434929C">
      <w:start w:val="1"/>
      <w:numFmt w:val="decimal"/>
      <w:lvlText w:val="%1."/>
      <w:lvlJc w:val="left"/>
      <w:pPr>
        <w:ind w:left="801" w:hanging="211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 w:tplc="E736C9B0">
      <w:numFmt w:val="bullet"/>
      <w:lvlText w:val="•"/>
      <w:lvlJc w:val="left"/>
      <w:pPr>
        <w:ind w:left="1698" w:hanging="211"/>
      </w:pPr>
      <w:rPr>
        <w:rFonts w:hint="default"/>
        <w:lang w:val="ru-RU" w:eastAsia="ru-RU" w:bidi="ru-RU"/>
      </w:rPr>
    </w:lvl>
    <w:lvl w:ilvl="2" w:tplc="1040D956">
      <w:numFmt w:val="bullet"/>
      <w:lvlText w:val="•"/>
      <w:lvlJc w:val="left"/>
      <w:pPr>
        <w:ind w:left="2597" w:hanging="211"/>
      </w:pPr>
      <w:rPr>
        <w:rFonts w:hint="default"/>
        <w:lang w:val="ru-RU" w:eastAsia="ru-RU" w:bidi="ru-RU"/>
      </w:rPr>
    </w:lvl>
    <w:lvl w:ilvl="3" w:tplc="6D5CCD56">
      <w:numFmt w:val="bullet"/>
      <w:lvlText w:val="•"/>
      <w:lvlJc w:val="left"/>
      <w:pPr>
        <w:ind w:left="3495" w:hanging="211"/>
      </w:pPr>
      <w:rPr>
        <w:rFonts w:hint="default"/>
        <w:lang w:val="ru-RU" w:eastAsia="ru-RU" w:bidi="ru-RU"/>
      </w:rPr>
    </w:lvl>
    <w:lvl w:ilvl="4" w:tplc="011003F2">
      <w:numFmt w:val="bullet"/>
      <w:lvlText w:val="•"/>
      <w:lvlJc w:val="left"/>
      <w:pPr>
        <w:ind w:left="4394" w:hanging="211"/>
      </w:pPr>
      <w:rPr>
        <w:rFonts w:hint="default"/>
        <w:lang w:val="ru-RU" w:eastAsia="ru-RU" w:bidi="ru-RU"/>
      </w:rPr>
    </w:lvl>
    <w:lvl w:ilvl="5" w:tplc="D8AA92EC">
      <w:numFmt w:val="bullet"/>
      <w:lvlText w:val="•"/>
      <w:lvlJc w:val="left"/>
      <w:pPr>
        <w:ind w:left="5292" w:hanging="211"/>
      </w:pPr>
      <w:rPr>
        <w:rFonts w:hint="default"/>
        <w:lang w:val="ru-RU" w:eastAsia="ru-RU" w:bidi="ru-RU"/>
      </w:rPr>
    </w:lvl>
    <w:lvl w:ilvl="6" w:tplc="FF5AE3E0">
      <w:numFmt w:val="bullet"/>
      <w:lvlText w:val="•"/>
      <w:lvlJc w:val="left"/>
      <w:pPr>
        <w:ind w:left="6191" w:hanging="211"/>
      </w:pPr>
      <w:rPr>
        <w:rFonts w:hint="default"/>
        <w:lang w:val="ru-RU" w:eastAsia="ru-RU" w:bidi="ru-RU"/>
      </w:rPr>
    </w:lvl>
    <w:lvl w:ilvl="7" w:tplc="A1AE041A">
      <w:numFmt w:val="bullet"/>
      <w:lvlText w:val="•"/>
      <w:lvlJc w:val="left"/>
      <w:pPr>
        <w:ind w:left="7089" w:hanging="211"/>
      </w:pPr>
      <w:rPr>
        <w:rFonts w:hint="default"/>
        <w:lang w:val="ru-RU" w:eastAsia="ru-RU" w:bidi="ru-RU"/>
      </w:rPr>
    </w:lvl>
    <w:lvl w:ilvl="8" w:tplc="92343D54">
      <w:numFmt w:val="bullet"/>
      <w:lvlText w:val="•"/>
      <w:lvlJc w:val="left"/>
      <w:pPr>
        <w:ind w:left="7988" w:hanging="211"/>
      </w:pPr>
      <w:rPr>
        <w:rFonts w:hint="default"/>
        <w:lang w:val="ru-RU" w:eastAsia="ru-RU" w:bidi="ru-RU"/>
      </w:rPr>
    </w:lvl>
  </w:abstractNum>
  <w:abstractNum w:abstractNumId="35">
    <w:nsid w:val="51EA4D78"/>
    <w:multiLevelType w:val="multilevel"/>
    <w:tmpl w:val="6292D382"/>
    <w:lvl w:ilvl="0">
      <w:start w:val="2"/>
      <w:numFmt w:val="decimal"/>
      <w:lvlText w:val="%1"/>
      <w:lvlJc w:val="left"/>
      <w:pPr>
        <w:ind w:left="590" w:hanging="53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37" w:hanging="53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2810" w:hanging="110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355" w:hanging="110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74" w:hanging="110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92" w:hanging="110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11" w:hanging="110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29" w:hanging="110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8" w:hanging="1108"/>
      </w:pPr>
      <w:rPr>
        <w:rFonts w:hint="default"/>
        <w:lang w:val="ru-RU" w:eastAsia="ru-RU" w:bidi="ru-RU"/>
      </w:rPr>
    </w:lvl>
  </w:abstractNum>
  <w:abstractNum w:abstractNumId="36">
    <w:nsid w:val="5CFC6780"/>
    <w:multiLevelType w:val="hybridMultilevel"/>
    <w:tmpl w:val="E9AC114C"/>
    <w:lvl w:ilvl="0" w:tplc="0B5E5996">
      <w:start w:val="1"/>
      <w:numFmt w:val="decimal"/>
      <w:lvlText w:val="%1)"/>
      <w:lvlJc w:val="left"/>
      <w:pPr>
        <w:ind w:left="1536" w:hanging="4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4FC91F6">
      <w:numFmt w:val="bullet"/>
      <w:lvlText w:val="•"/>
      <w:lvlJc w:val="left"/>
      <w:pPr>
        <w:ind w:left="2364" w:hanging="404"/>
      </w:pPr>
      <w:rPr>
        <w:rFonts w:hint="default"/>
        <w:lang w:val="ru-RU" w:eastAsia="ru-RU" w:bidi="ru-RU"/>
      </w:rPr>
    </w:lvl>
    <w:lvl w:ilvl="2" w:tplc="2DA8DD00">
      <w:numFmt w:val="bullet"/>
      <w:lvlText w:val="•"/>
      <w:lvlJc w:val="left"/>
      <w:pPr>
        <w:ind w:left="3189" w:hanging="404"/>
      </w:pPr>
      <w:rPr>
        <w:rFonts w:hint="default"/>
        <w:lang w:val="ru-RU" w:eastAsia="ru-RU" w:bidi="ru-RU"/>
      </w:rPr>
    </w:lvl>
    <w:lvl w:ilvl="3" w:tplc="0E04F98A">
      <w:numFmt w:val="bullet"/>
      <w:lvlText w:val="•"/>
      <w:lvlJc w:val="left"/>
      <w:pPr>
        <w:ind w:left="4013" w:hanging="404"/>
      </w:pPr>
      <w:rPr>
        <w:rFonts w:hint="default"/>
        <w:lang w:val="ru-RU" w:eastAsia="ru-RU" w:bidi="ru-RU"/>
      </w:rPr>
    </w:lvl>
    <w:lvl w:ilvl="4" w:tplc="E1E0DFFE">
      <w:numFmt w:val="bullet"/>
      <w:lvlText w:val="•"/>
      <w:lvlJc w:val="left"/>
      <w:pPr>
        <w:ind w:left="4838" w:hanging="404"/>
      </w:pPr>
      <w:rPr>
        <w:rFonts w:hint="default"/>
        <w:lang w:val="ru-RU" w:eastAsia="ru-RU" w:bidi="ru-RU"/>
      </w:rPr>
    </w:lvl>
    <w:lvl w:ilvl="5" w:tplc="AAE0050A">
      <w:numFmt w:val="bullet"/>
      <w:lvlText w:val="•"/>
      <w:lvlJc w:val="left"/>
      <w:pPr>
        <w:ind w:left="5662" w:hanging="404"/>
      </w:pPr>
      <w:rPr>
        <w:rFonts w:hint="default"/>
        <w:lang w:val="ru-RU" w:eastAsia="ru-RU" w:bidi="ru-RU"/>
      </w:rPr>
    </w:lvl>
    <w:lvl w:ilvl="6" w:tplc="A656B8A8">
      <w:numFmt w:val="bullet"/>
      <w:lvlText w:val="•"/>
      <w:lvlJc w:val="left"/>
      <w:pPr>
        <w:ind w:left="6487" w:hanging="404"/>
      </w:pPr>
      <w:rPr>
        <w:rFonts w:hint="default"/>
        <w:lang w:val="ru-RU" w:eastAsia="ru-RU" w:bidi="ru-RU"/>
      </w:rPr>
    </w:lvl>
    <w:lvl w:ilvl="7" w:tplc="9B9C1594">
      <w:numFmt w:val="bullet"/>
      <w:lvlText w:val="•"/>
      <w:lvlJc w:val="left"/>
      <w:pPr>
        <w:ind w:left="7311" w:hanging="404"/>
      </w:pPr>
      <w:rPr>
        <w:rFonts w:hint="default"/>
        <w:lang w:val="ru-RU" w:eastAsia="ru-RU" w:bidi="ru-RU"/>
      </w:rPr>
    </w:lvl>
    <w:lvl w:ilvl="8" w:tplc="3C32D6C8">
      <w:numFmt w:val="bullet"/>
      <w:lvlText w:val="•"/>
      <w:lvlJc w:val="left"/>
      <w:pPr>
        <w:ind w:left="8136" w:hanging="404"/>
      </w:pPr>
      <w:rPr>
        <w:rFonts w:hint="default"/>
        <w:lang w:val="ru-RU" w:eastAsia="ru-RU" w:bidi="ru-RU"/>
      </w:rPr>
    </w:lvl>
  </w:abstractNum>
  <w:abstractNum w:abstractNumId="37">
    <w:nsid w:val="5D543817"/>
    <w:multiLevelType w:val="hybridMultilevel"/>
    <w:tmpl w:val="2F7C24E0"/>
    <w:lvl w:ilvl="0" w:tplc="FF9EDBF8">
      <w:numFmt w:val="bullet"/>
      <w:lvlText w:val="-"/>
      <w:lvlJc w:val="left"/>
      <w:pPr>
        <w:ind w:left="590" w:hanging="1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AC45FC4">
      <w:numFmt w:val="bullet"/>
      <w:lvlText w:val="•"/>
      <w:lvlJc w:val="left"/>
      <w:pPr>
        <w:ind w:left="1518" w:hanging="188"/>
      </w:pPr>
      <w:rPr>
        <w:rFonts w:hint="default"/>
        <w:lang w:val="ru-RU" w:eastAsia="ru-RU" w:bidi="ru-RU"/>
      </w:rPr>
    </w:lvl>
    <w:lvl w:ilvl="2" w:tplc="5E821E72">
      <w:numFmt w:val="bullet"/>
      <w:lvlText w:val="•"/>
      <w:lvlJc w:val="left"/>
      <w:pPr>
        <w:ind w:left="2437" w:hanging="188"/>
      </w:pPr>
      <w:rPr>
        <w:rFonts w:hint="default"/>
        <w:lang w:val="ru-RU" w:eastAsia="ru-RU" w:bidi="ru-RU"/>
      </w:rPr>
    </w:lvl>
    <w:lvl w:ilvl="3" w:tplc="4BEAAF0A">
      <w:numFmt w:val="bullet"/>
      <w:lvlText w:val="•"/>
      <w:lvlJc w:val="left"/>
      <w:pPr>
        <w:ind w:left="3355" w:hanging="188"/>
      </w:pPr>
      <w:rPr>
        <w:rFonts w:hint="default"/>
        <w:lang w:val="ru-RU" w:eastAsia="ru-RU" w:bidi="ru-RU"/>
      </w:rPr>
    </w:lvl>
    <w:lvl w:ilvl="4" w:tplc="B658033C">
      <w:numFmt w:val="bullet"/>
      <w:lvlText w:val="•"/>
      <w:lvlJc w:val="left"/>
      <w:pPr>
        <w:ind w:left="4274" w:hanging="188"/>
      </w:pPr>
      <w:rPr>
        <w:rFonts w:hint="default"/>
        <w:lang w:val="ru-RU" w:eastAsia="ru-RU" w:bidi="ru-RU"/>
      </w:rPr>
    </w:lvl>
    <w:lvl w:ilvl="5" w:tplc="7DC0C060">
      <w:numFmt w:val="bullet"/>
      <w:lvlText w:val="•"/>
      <w:lvlJc w:val="left"/>
      <w:pPr>
        <w:ind w:left="5192" w:hanging="188"/>
      </w:pPr>
      <w:rPr>
        <w:rFonts w:hint="default"/>
        <w:lang w:val="ru-RU" w:eastAsia="ru-RU" w:bidi="ru-RU"/>
      </w:rPr>
    </w:lvl>
    <w:lvl w:ilvl="6" w:tplc="C652ED70">
      <w:numFmt w:val="bullet"/>
      <w:lvlText w:val="•"/>
      <w:lvlJc w:val="left"/>
      <w:pPr>
        <w:ind w:left="6111" w:hanging="188"/>
      </w:pPr>
      <w:rPr>
        <w:rFonts w:hint="default"/>
        <w:lang w:val="ru-RU" w:eastAsia="ru-RU" w:bidi="ru-RU"/>
      </w:rPr>
    </w:lvl>
    <w:lvl w:ilvl="7" w:tplc="9B36D106">
      <w:numFmt w:val="bullet"/>
      <w:lvlText w:val="•"/>
      <w:lvlJc w:val="left"/>
      <w:pPr>
        <w:ind w:left="7029" w:hanging="188"/>
      </w:pPr>
      <w:rPr>
        <w:rFonts w:hint="default"/>
        <w:lang w:val="ru-RU" w:eastAsia="ru-RU" w:bidi="ru-RU"/>
      </w:rPr>
    </w:lvl>
    <w:lvl w:ilvl="8" w:tplc="7BD6302A">
      <w:numFmt w:val="bullet"/>
      <w:lvlText w:val="•"/>
      <w:lvlJc w:val="left"/>
      <w:pPr>
        <w:ind w:left="7948" w:hanging="188"/>
      </w:pPr>
      <w:rPr>
        <w:rFonts w:hint="default"/>
        <w:lang w:val="ru-RU" w:eastAsia="ru-RU" w:bidi="ru-RU"/>
      </w:rPr>
    </w:lvl>
  </w:abstractNum>
  <w:abstractNum w:abstractNumId="38">
    <w:nsid w:val="66842ED8"/>
    <w:multiLevelType w:val="hybridMultilevel"/>
    <w:tmpl w:val="85CEB354"/>
    <w:lvl w:ilvl="0" w:tplc="4EFC6CA6">
      <w:start w:val="1"/>
      <w:numFmt w:val="decimal"/>
      <w:lvlText w:val="%1)"/>
      <w:lvlJc w:val="left"/>
      <w:pPr>
        <w:ind w:left="590" w:hanging="41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3C45AEE">
      <w:numFmt w:val="bullet"/>
      <w:lvlText w:val="•"/>
      <w:lvlJc w:val="left"/>
      <w:pPr>
        <w:ind w:left="1518" w:hanging="413"/>
      </w:pPr>
      <w:rPr>
        <w:rFonts w:hint="default"/>
        <w:lang w:val="ru-RU" w:eastAsia="ru-RU" w:bidi="ru-RU"/>
      </w:rPr>
    </w:lvl>
    <w:lvl w:ilvl="2" w:tplc="FA2AB67C">
      <w:numFmt w:val="bullet"/>
      <w:lvlText w:val="•"/>
      <w:lvlJc w:val="left"/>
      <w:pPr>
        <w:ind w:left="2437" w:hanging="413"/>
      </w:pPr>
      <w:rPr>
        <w:rFonts w:hint="default"/>
        <w:lang w:val="ru-RU" w:eastAsia="ru-RU" w:bidi="ru-RU"/>
      </w:rPr>
    </w:lvl>
    <w:lvl w:ilvl="3" w:tplc="4F7EE832">
      <w:numFmt w:val="bullet"/>
      <w:lvlText w:val="•"/>
      <w:lvlJc w:val="left"/>
      <w:pPr>
        <w:ind w:left="3355" w:hanging="413"/>
      </w:pPr>
      <w:rPr>
        <w:rFonts w:hint="default"/>
        <w:lang w:val="ru-RU" w:eastAsia="ru-RU" w:bidi="ru-RU"/>
      </w:rPr>
    </w:lvl>
    <w:lvl w:ilvl="4" w:tplc="68C84DEE">
      <w:numFmt w:val="bullet"/>
      <w:lvlText w:val="•"/>
      <w:lvlJc w:val="left"/>
      <w:pPr>
        <w:ind w:left="4274" w:hanging="413"/>
      </w:pPr>
      <w:rPr>
        <w:rFonts w:hint="default"/>
        <w:lang w:val="ru-RU" w:eastAsia="ru-RU" w:bidi="ru-RU"/>
      </w:rPr>
    </w:lvl>
    <w:lvl w:ilvl="5" w:tplc="F2A8CB22">
      <w:numFmt w:val="bullet"/>
      <w:lvlText w:val="•"/>
      <w:lvlJc w:val="left"/>
      <w:pPr>
        <w:ind w:left="5192" w:hanging="413"/>
      </w:pPr>
      <w:rPr>
        <w:rFonts w:hint="default"/>
        <w:lang w:val="ru-RU" w:eastAsia="ru-RU" w:bidi="ru-RU"/>
      </w:rPr>
    </w:lvl>
    <w:lvl w:ilvl="6" w:tplc="9432B03A">
      <w:numFmt w:val="bullet"/>
      <w:lvlText w:val="•"/>
      <w:lvlJc w:val="left"/>
      <w:pPr>
        <w:ind w:left="6111" w:hanging="413"/>
      </w:pPr>
      <w:rPr>
        <w:rFonts w:hint="default"/>
        <w:lang w:val="ru-RU" w:eastAsia="ru-RU" w:bidi="ru-RU"/>
      </w:rPr>
    </w:lvl>
    <w:lvl w:ilvl="7" w:tplc="52E45CD0">
      <w:numFmt w:val="bullet"/>
      <w:lvlText w:val="•"/>
      <w:lvlJc w:val="left"/>
      <w:pPr>
        <w:ind w:left="7029" w:hanging="413"/>
      </w:pPr>
      <w:rPr>
        <w:rFonts w:hint="default"/>
        <w:lang w:val="ru-RU" w:eastAsia="ru-RU" w:bidi="ru-RU"/>
      </w:rPr>
    </w:lvl>
    <w:lvl w:ilvl="8" w:tplc="1116D4C2">
      <w:numFmt w:val="bullet"/>
      <w:lvlText w:val="•"/>
      <w:lvlJc w:val="left"/>
      <w:pPr>
        <w:ind w:left="7948" w:hanging="413"/>
      </w:pPr>
      <w:rPr>
        <w:rFonts w:hint="default"/>
        <w:lang w:val="ru-RU" w:eastAsia="ru-RU" w:bidi="ru-RU"/>
      </w:rPr>
    </w:lvl>
  </w:abstractNum>
  <w:abstractNum w:abstractNumId="39">
    <w:nsid w:val="68206288"/>
    <w:multiLevelType w:val="multilevel"/>
    <w:tmpl w:val="C108CEEA"/>
    <w:lvl w:ilvl="0">
      <w:start w:val="1"/>
      <w:numFmt w:val="decimal"/>
      <w:lvlText w:val="1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12.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0">
    <w:nsid w:val="71581C66"/>
    <w:multiLevelType w:val="hybridMultilevel"/>
    <w:tmpl w:val="48541DD8"/>
    <w:lvl w:ilvl="0" w:tplc="2CE0DBBC">
      <w:start w:val="1"/>
      <w:numFmt w:val="decimal"/>
      <w:lvlText w:val="%1)"/>
      <w:lvlJc w:val="left"/>
      <w:pPr>
        <w:ind w:left="590" w:hanging="49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4532E2FA">
      <w:numFmt w:val="bullet"/>
      <w:lvlText w:val="•"/>
      <w:lvlJc w:val="left"/>
      <w:pPr>
        <w:ind w:left="1518" w:hanging="499"/>
      </w:pPr>
      <w:rPr>
        <w:rFonts w:hint="default"/>
        <w:lang w:val="ru-RU" w:eastAsia="ru-RU" w:bidi="ru-RU"/>
      </w:rPr>
    </w:lvl>
    <w:lvl w:ilvl="2" w:tplc="0D6C49D0">
      <w:numFmt w:val="bullet"/>
      <w:lvlText w:val="•"/>
      <w:lvlJc w:val="left"/>
      <w:pPr>
        <w:ind w:left="2437" w:hanging="499"/>
      </w:pPr>
      <w:rPr>
        <w:rFonts w:hint="default"/>
        <w:lang w:val="ru-RU" w:eastAsia="ru-RU" w:bidi="ru-RU"/>
      </w:rPr>
    </w:lvl>
    <w:lvl w:ilvl="3" w:tplc="03B6D03C">
      <w:numFmt w:val="bullet"/>
      <w:lvlText w:val="•"/>
      <w:lvlJc w:val="left"/>
      <w:pPr>
        <w:ind w:left="3355" w:hanging="499"/>
      </w:pPr>
      <w:rPr>
        <w:rFonts w:hint="default"/>
        <w:lang w:val="ru-RU" w:eastAsia="ru-RU" w:bidi="ru-RU"/>
      </w:rPr>
    </w:lvl>
    <w:lvl w:ilvl="4" w:tplc="3FC4A2B8">
      <w:numFmt w:val="bullet"/>
      <w:lvlText w:val="•"/>
      <w:lvlJc w:val="left"/>
      <w:pPr>
        <w:ind w:left="4274" w:hanging="499"/>
      </w:pPr>
      <w:rPr>
        <w:rFonts w:hint="default"/>
        <w:lang w:val="ru-RU" w:eastAsia="ru-RU" w:bidi="ru-RU"/>
      </w:rPr>
    </w:lvl>
    <w:lvl w:ilvl="5" w:tplc="138C5382">
      <w:numFmt w:val="bullet"/>
      <w:lvlText w:val="•"/>
      <w:lvlJc w:val="left"/>
      <w:pPr>
        <w:ind w:left="5192" w:hanging="499"/>
      </w:pPr>
      <w:rPr>
        <w:rFonts w:hint="default"/>
        <w:lang w:val="ru-RU" w:eastAsia="ru-RU" w:bidi="ru-RU"/>
      </w:rPr>
    </w:lvl>
    <w:lvl w:ilvl="6" w:tplc="1214F168">
      <w:numFmt w:val="bullet"/>
      <w:lvlText w:val="•"/>
      <w:lvlJc w:val="left"/>
      <w:pPr>
        <w:ind w:left="6111" w:hanging="499"/>
      </w:pPr>
      <w:rPr>
        <w:rFonts w:hint="default"/>
        <w:lang w:val="ru-RU" w:eastAsia="ru-RU" w:bidi="ru-RU"/>
      </w:rPr>
    </w:lvl>
    <w:lvl w:ilvl="7" w:tplc="ECEA9576">
      <w:numFmt w:val="bullet"/>
      <w:lvlText w:val="•"/>
      <w:lvlJc w:val="left"/>
      <w:pPr>
        <w:ind w:left="7029" w:hanging="499"/>
      </w:pPr>
      <w:rPr>
        <w:rFonts w:hint="default"/>
        <w:lang w:val="ru-RU" w:eastAsia="ru-RU" w:bidi="ru-RU"/>
      </w:rPr>
    </w:lvl>
    <w:lvl w:ilvl="8" w:tplc="4BE64A3A">
      <w:numFmt w:val="bullet"/>
      <w:lvlText w:val="•"/>
      <w:lvlJc w:val="left"/>
      <w:pPr>
        <w:ind w:left="7948" w:hanging="499"/>
      </w:pPr>
      <w:rPr>
        <w:rFonts w:hint="default"/>
        <w:lang w:val="ru-RU" w:eastAsia="ru-RU" w:bidi="ru-RU"/>
      </w:rPr>
    </w:lvl>
  </w:abstractNum>
  <w:abstractNum w:abstractNumId="41">
    <w:nsid w:val="7223079F"/>
    <w:multiLevelType w:val="hybridMultilevel"/>
    <w:tmpl w:val="30244D4C"/>
    <w:lvl w:ilvl="0" w:tplc="BE1CC780">
      <w:start w:val="1"/>
      <w:numFmt w:val="decimal"/>
      <w:lvlText w:val="%1)"/>
      <w:lvlJc w:val="left"/>
      <w:pPr>
        <w:ind w:left="590" w:hanging="3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1EF63DC2">
      <w:numFmt w:val="bullet"/>
      <w:lvlText w:val="•"/>
      <w:lvlJc w:val="left"/>
      <w:pPr>
        <w:ind w:left="1518" w:hanging="346"/>
      </w:pPr>
      <w:rPr>
        <w:rFonts w:hint="default"/>
        <w:lang w:val="ru-RU" w:eastAsia="ru-RU" w:bidi="ru-RU"/>
      </w:rPr>
    </w:lvl>
    <w:lvl w:ilvl="2" w:tplc="D0A626D6">
      <w:numFmt w:val="bullet"/>
      <w:lvlText w:val="•"/>
      <w:lvlJc w:val="left"/>
      <w:pPr>
        <w:ind w:left="2437" w:hanging="346"/>
      </w:pPr>
      <w:rPr>
        <w:rFonts w:hint="default"/>
        <w:lang w:val="ru-RU" w:eastAsia="ru-RU" w:bidi="ru-RU"/>
      </w:rPr>
    </w:lvl>
    <w:lvl w:ilvl="3" w:tplc="2FAE70FE">
      <w:numFmt w:val="bullet"/>
      <w:lvlText w:val="•"/>
      <w:lvlJc w:val="left"/>
      <w:pPr>
        <w:ind w:left="3355" w:hanging="346"/>
      </w:pPr>
      <w:rPr>
        <w:rFonts w:hint="default"/>
        <w:lang w:val="ru-RU" w:eastAsia="ru-RU" w:bidi="ru-RU"/>
      </w:rPr>
    </w:lvl>
    <w:lvl w:ilvl="4" w:tplc="58A6737A">
      <w:numFmt w:val="bullet"/>
      <w:lvlText w:val="•"/>
      <w:lvlJc w:val="left"/>
      <w:pPr>
        <w:ind w:left="4274" w:hanging="346"/>
      </w:pPr>
      <w:rPr>
        <w:rFonts w:hint="default"/>
        <w:lang w:val="ru-RU" w:eastAsia="ru-RU" w:bidi="ru-RU"/>
      </w:rPr>
    </w:lvl>
    <w:lvl w:ilvl="5" w:tplc="8256BFFA">
      <w:numFmt w:val="bullet"/>
      <w:lvlText w:val="•"/>
      <w:lvlJc w:val="left"/>
      <w:pPr>
        <w:ind w:left="5192" w:hanging="346"/>
      </w:pPr>
      <w:rPr>
        <w:rFonts w:hint="default"/>
        <w:lang w:val="ru-RU" w:eastAsia="ru-RU" w:bidi="ru-RU"/>
      </w:rPr>
    </w:lvl>
    <w:lvl w:ilvl="6" w:tplc="630C3EBC">
      <w:numFmt w:val="bullet"/>
      <w:lvlText w:val="•"/>
      <w:lvlJc w:val="left"/>
      <w:pPr>
        <w:ind w:left="6111" w:hanging="346"/>
      </w:pPr>
      <w:rPr>
        <w:rFonts w:hint="default"/>
        <w:lang w:val="ru-RU" w:eastAsia="ru-RU" w:bidi="ru-RU"/>
      </w:rPr>
    </w:lvl>
    <w:lvl w:ilvl="7" w:tplc="1F3238D4">
      <w:numFmt w:val="bullet"/>
      <w:lvlText w:val="•"/>
      <w:lvlJc w:val="left"/>
      <w:pPr>
        <w:ind w:left="7029" w:hanging="346"/>
      </w:pPr>
      <w:rPr>
        <w:rFonts w:hint="default"/>
        <w:lang w:val="ru-RU" w:eastAsia="ru-RU" w:bidi="ru-RU"/>
      </w:rPr>
    </w:lvl>
    <w:lvl w:ilvl="8" w:tplc="A05A1B80">
      <w:numFmt w:val="bullet"/>
      <w:lvlText w:val="•"/>
      <w:lvlJc w:val="left"/>
      <w:pPr>
        <w:ind w:left="7948" w:hanging="346"/>
      </w:pPr>
      <w:rPr>
        <w:rFonts w:hint="default"/>
        <w:lang w:val="ru-RU" w:eastAsia="ru-RU" w:bidi="ru-RU"/>
      </w:rPr>
    </w:lvl>
  </w:abstractNum>
  <w:abstractNum w:abstractNumId="42">
    <w:nsid w:val="75FF11F9"/>
    <w:multiLevelType w:val="hybridMultilevel"/>
    <w:tmpl w:val="7DBCF49A"/>
    <w:lvl w:ilvl="0" w:tplc="5A5CF6B6">
      <w:start w:val="1"/>
      <w:numFmt w:val="decimal"/>
      <w:lvlText w:val="%1."/>
      <w:lvlJc w:val="left"/>
      <w:pPr>
        <w:ind w:left="590" w:hanging="3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558C45AA">
      <w:numFmt w:val="bullet"/>
      <w:lvlText w:val="•"/>
      <w:lvlJc w:val="left"/>
      <w:pPr>
        <w:ind w:left="1518" w:hanging="374"/>
      </w:pPr>
      <w:rPr>
        <w:rFonts w:hint="default"/>
        <w:lang w:val="ru-RU" w:eastAsia="ru-RU" w:bidi="ru-RU"/>
      </w:rPr>
    </w:lvl>
    <w:lvl w:ilvl="2" w:tplc="FB5CADDA">
      <w:numFmt w:val="bullet"/>
      <w:lvlText w:val="•"/>
      <w:lvlJc w:val="left"/>
      <w:pPr>
        <w:ind w:left="2437" w:hanging="374"/>
      </w:pPr>
      <w:rPr>
        <w:rFonts w:hint="default"/>
        <w:lang w:val="ru-RU" w:eastAsia="ru-RU" w:bidi="ru-RU"/>
      </w:rPr>
    </w:lvl>
    <w:lvl w:ilvl="3" w:tplc="104442E4">
      <w:numFmt w:val="bullet"/>
      <w:lvlText w:val="•"/>
      <w:lvlJc w:val="left"/>
      <w:pPr>
        <w:ind w:left="3355" w:hanging="374"/>
      </w:pPr>
      <w:rPr>
        <w:rFonts w:hint="default"/>
        <w:lang w:val="ru-RU" w:eastAsia="ru-RU" w:bidi="ru-RU"/>
      </w:rPr>
    </w:lvl>
    <w:lvl w:ilvl="4" w:tplc="93941F28">
      <w:numFmt w:val="bullet"/>
      <w:lvlText w:val="•"/>
      <w:lvlJc w:val="left"/>
      <w:pPr>
        <w:ind w:left="4274" w:hanging="374"/>
      </w:pPr>
      <w:rPr>
        <w:rFonts w:hint="default"/>
        <w:lang w:val="ru-RU" w:eastAsia="ru-RU" w:bidi="ru-RU"/>
      </w:rPr>
    </w:lvl>
    <w:lvl w:ilvl="5" w:tplc="9FE002DA">
      <w:numFmt w:val="bullet"/>
      <w:lvlText w:val="•"/>
      <w:lvlJc w:val="left"/>
      <w:pPr>
        <w:ind w:left="5192" w:hanging="374"/>
      </w:pPr>
      <w:rPr>
        <w:rFonts w:hint="default"/>
        <w:lang w:val="ru-RU" w:eastAsia="ru-RU" w:bidi="ru-RU"/>
      </w:rPr>
    </w:lvl>
    <w:lvl w:ilvl="6" w:tplc="9F5E4996">
      <w:numFmt w:val="bullet"/>
      <w:lvlText w:val="•"/>
      <w:lvlJc w:val="left"/>
      <w:pPr>
        <w:ind w:left="6111" w:hanging="374"/>
      </w:pPr>
      <w:rPr>
        <w:rFonts w:hint="default"/>
        <w:lang w:val="ru-RU" w:eastAsia="ru-RU" w:bidi="ru-RU"/>
      </w:rPr>
    </w:lvl>
    <w:lvl w:ilvl="7" w:tplc="60529E5E">
      <w:numFmt w:val="bullet"/>
      <w:lvlText w:val="•"/>
      <w:lvlJc w:val="left"/>
      <w:pPr>
        <w:ind w:left="7029" w:hanging="374"/>
      </w:pPr>
      <w:rPr>
        <w:rFonts w:hint="default"/>
        <w:lang w:val="ru-RU" w:eastAsia="ru-RU" w:bidi="ru-RU"/>
      </w:rPr>
    </w:lvl>
    <w:lvl w:ilvl="8" w:tplc="F486688E">
      <w:numFmt w:val="bullet"/>
      <w:lvlText w:val="•"/>
      <w:lvlJc w:val="left"/>
      <w:pPr>
        <w:ind w:left="7948" w:hanging="374"/>
      </w:pPr>
      <w:rPr>
        <w:rFonts w:hint="default"/>
        <w:lang w:val="ru-RU" w:eastAsia="ru-RU" w:bidi="ru-RU"/>
      </w:rPr>
    </w:lvl>
  </w:abstractNum>
  <w:abstractNum w:abstractNumId="43">
    <w:nsid w:val="7B5719F5"/>
    <w:multiLevelType w:val="hybridMultilevel"/>
    <w:tmpl w:val="FC86334C"/>
    <w:lvl w:ilvl="0" w:tplc="6540C800">
      <w:start w:val="1"/>
      <w:numFmt w:val="decimal"/>
      <w:lvlText w:val="%1."/>
      <w:lvlJc w:val="left"/>
      <w:pPr>
        <w:ind w:left="532" w:hanging="39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68DFFE">
      <w:numFmt w:val="bullet"/>
      <w:lvlText w:val="•"/>
      <w:lvlJc w:val="left"/>
      <w:pPr>
        <w:ind w:left="1468" w:hanging="394"/>
      </w:pPr>
      <w:rPr>
        <w:rFonts w:hint="default"/>
        <w:lang w:val="ru-RU" w:eastAsia="en-US" w:bidi="ar-SA"/>
      </w:rPr>
    </w:lvl>
    <w:lvl w:ilvl="2" w:tplc="902C7D42">
      <w:numFmt w:val="bullet"/>
      <w:lvlText w:val="•"/>
      <w:lvlJc w:val="left"/>
      <w:pPr>
        <w:ind w:left="2397" w:hanging="394"/>
      </w:pPr>
      <w:rPr>
        <w:rFonts w:hint="default"/>
        <w:lang w:val="ru-RU" w:eastAsia="en-US" w:bidi="ar-SA"/>
      </w:rPr>
    </w:lvl>
    <w:lvl w:ilvl="3" w:tplc="CFFCB754">
      <w:numFmt w:val="bullet"/>
      <w:lvlText w:val="•"/>
      <w:lvlJc w:val="left"/>
      <w:pPr>
        <w:ind w:left="3325" w:hanging="394"/>
      </w:pPr>
      <w:rPr>
        <w:rFonts w:hint="default"/>
        <w:lang w:val="ru-RU" w:eastAsia="en-US" w:bidi="ar-SA"/>
      </w:rPr>
    </w:lvl>
    <w:lvl w:ilvl="4" w:tplc="B492B622">
      <w:numFmt w:val="bullet"/>
      <w:lvlText w:val="•"/>
      <w:lvlJc w:val="left"/>
      <w:pPr>
        <w:ind w:left="4254" w:hanging="394"/>
      </w:pPr>
      <w:rPr>
        <w:rFonts w:hint="default"/>
        <w:lang w:val="ru-RU" w:eastAsia="en-US" w:bidi="ar-SA"/>
      </w:rPr>
    </w:lvl>
    <w:lvl w:ilvl="5" w:tplc="B3CC439C">
      <w:numFmt w:val="bullet"/>
      <w:lvlText w:val="•"/>
      <w:lvlJc w:val="left"/>
      <w:pPr>
        <w:ind w:left="5182" w:hanging="394"/>
      </w:pPr>
      <w:rPr>
        <w:rFonts w:hint="default"/>
        <w:lang w:val="ru-RU" w:eastAsia="en-US" w:bidi="ar-SA"/>
      </w:rPr>
    </w:lvl>
    <w:lvl w:ilvl="6" w:tplc="071ADB62">
      <w:numFmt w:val="bullet"/>
      <w:lvlText w:val="•"/>
      <w:lvlJc w:val="left"/>
      <w:pPr>
        <w:ind w:left="6111" w:hanging="394"/>
      </w:pPr>
      <w:rPr>
        <w:rFonts w:hint="default"/>
        <w:lang w:val="ru-RU" w:eastAsia="en-US" w:bidi="ar-SA"/>
      </w:rPr>
    </w:lvl>
    <w:lvl w:ilvl="7" w:tplc="F12853EA">
      <w:numFmt w:val="bullet"/>
      <w:lvlText w:val="•"/>
      <w:lvlJc w:val="left"/>
      <w:pPr>
        <w:ind w:left="7039" w:hanging="394"/>
      </w:pPr>
      <w:rPr>
        <w:rFonts w:hint="default"/>
        <w:lang w:val="ru-RU" w:eastAsia="en-US" w:bidi="ar-SA"/>
      </w:rPr>
    </w:lvl>
    <w:lvl w:ilvl="8" w:tplc="AEBAA1D6">
      <w:numFmt w:val="bullet"/>
      <w:lvlText w:val="•"/>
      <w:lvlJc w:val="left"/>
      <w:pPr>
        <w:ind w:left="7968" w:hanging="394"/>
      </w:pPr>
      <w:rPr>
        <w:rFonts w:hint="default"/>
        <w:lang w:val="ru-RU" w:eastAsia="en-US" w:bidi="ar-SA"/>
      </w:rPr>
    </w:lvl>
  </w:abstractNum>
  <w:num w:numId="1">
    <w:abstractNumId w:val="42"/>
  </w:num>
  <w:num w:numId="2">
    <w:abstractNumId w:val="34"/>
  </w:num>
  <w:num w:numId="3">
    <w:abstractNumId w:val="21"/>
  </w:num>
  <w:num w:numId="4">
    <w:abstractNumId w:val="28"/>
  </w:num>
  <w:num w:numId="5">
    <w:abstractNumId w:val="40"/>
  </w:num>
  <w:num w:numId="6">
    <w:abstractNumId w:val="22"/>
  </w:num>
  <w:num w:numId="7">
    <w:abstractNumId w:val="24"/>
  </w:num>
  <w:num w:numId="8">
    <w:abstractNumId w:val="41"/>
  </w:num>
  <w:num w:numId="9">
    <w:abstractNumId w:val="31"/>
  </w:num>
  <w:num w:numId="10">
    <w:abstractNumId w:val="25"/>
  </w:num>
  <w:num w:numId="11">
    <w:abstractNumId w:val="38"/>
  </w:num>
  <w:num w:numId="12">
    <w:abstractNumId w:val="36"/>
  </w:num>
  <w:num w:numId="13">
    <w:abstractNumId w:val="30"/>
  </w:num>
  <w:num w:numId="14">
    <w:abstractNumId w:val="20"/>
  </w:num>
  <w:num w:numId="15">
    <w:abstractNumId w:val="35"/>
  </w:num>
  <w:num w:numId="16">
    <w:abstractNumId w:val="32"/>
  </w:num>
  <w:num w:numId="17">
    <w:abstractNumId w:val="37"/>
  </w:num>
  <w:num w:numId="18">
    <w:abstractNumId w:val="27"/>
  </w:num>
  <w:num w:numId="19">
    <w:abstractNumId w:val="33"/>
  </w:num>
  <w:num w:numId="20">
    <w:abstractNumId w:val="43"/>
  </w:num>
  <w:num w:numId="21">
    <w:abstractNumId w:val="23"/>
  </w:num>
  <w:num w:numId="22">
    <w:abstractNumId w:val="29"/>
  </w:num>
  <w:num w:numId="23">
    <w:abstractNumId w:val="26"/>
  </w:num>
  <w:num w:numId="24">
    <w:abstractNumId w:val="0"/>
  </w:num>
  <w:num w:numId="25">
    <w:abstractNumId w:val="1"/>
  </w:num>
  <w:num w:numId="26">
    <w:abstractNumId w:val="2"/>
  </w:num>
  <w:num w:numId="27">
    <w:abstractNumId w:val="3"/>
  </w:num>
  <w:num w:numId="28">
    <w:abstractNumId w:val="4"/>
  </w:num>
  <w:num w:numId="29">
    <w:abstractNumId w:val="5"/>
  </w:num>
  <w:num w:numId="30">
    <w:abstractNumId w:val="6"/>
  </w:num>
  <w:num w:numId="31">
    <w:abstractNumId w:val="7"/>
  </w:num>
  <w:num w:numId="32">
    <w:abstractNumId w:val="8"/>
  </w:num>
  <w:num w:numId="33">
    <w:abstractNumId w:val="9"/>
  </w:num>
  <w:num w:numId="34">
    <w:abstractNumId w:val="10"/>
  </w:num>
  <w:num w:numId="35">
    <w:abstractNumId w:val="11"/>
  </w:num>
  <w:num w:numId="36">
    <w:abstractNumId w:val="12"/>
  </w:num>
  <w:num w:numId="37">
    <w:abstractNumId w:val="13"/>
  </w:num>
  <w:num w:numId="38">
    <w:abstractNumId w:val="14"/>
  </w:num>
  <w:num w:numId="39">
    <w:abstractNumId w:val="15"/>
  </w:num>
  <w:num w:numId="40">
    <w:abstractNumId w:val="16"/>
  </w:num>
  <w:num w:numId="41">
    <w:abstractNumId w:val="17"/>
  </w:num>
  <w:num w:numId="42">
    <w:abstractNumId w:val="18"/>
  </w:num>
  <w:num w:numId="43">
    <w:abstractNumId w:val="19"/>
  </w:num>
  <w:num w:numId="44">
    <w:abstractNumId w:val="3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5602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4454E"/>
    <w:rsid w:val="000310BD"/>
    <w:rsid w:val="00054F7A"/>
    <w:rsid w:val="000F64FE"/>
    <w:rsid w:val="00114620"/>
    <w:rsid w:val="0012480A"/>
    <w:rsid w:val="00147E3B"/>
    <w:rsid w:val="00166AD2"/>
    <w:rsid w:val="001738B0"/>
    <w:rsid w:val="00176A5D"/>
    <w:rsid w:val="00181C63"/>
    <w:rsid w:val="001A5EBE"/>
    <w:rsid w:val="001B234D"/>
    <w:rsid w:val="001D1C90"/>
    <w:rsid w:val="00216017"/>
    <w:rsid w:val="00243C59"/>
    <w:rsid w:val="0024525A"/>
    <w:rsid w:val="002508B1"/>
    <w:rsid w:val="00280B3E"/>
    <w:rsid w:val="002C1EF2"/>
    <w:rsid w:val="002C7FFC"/>
    <w:rsid w:val="002D1AA9"/>
    <w:rsid w:val="002D35B7"/>
    <w:rsid w:val="002E6335"/>
    <w:rsid w:val="003000BB"/>
    <w:rsid w:val="003164F1"/>
    <w:rsid w:val="003455E8"/>
    <w:rsid w:val="00362E8A"/>
    <w:rsid w:val="003A3B52"/>
    <w:rsid w:val="003B5773"/>
    <w:rsid w:val="003D09AB"/>
    <w:rsid w:val="003D281B"/>
    <w:rsid w:val="003D697C"/>
    <w:rsid w:val="003E340F"/>
    <w:rsid w:val="003E511F"/>
    <w:rsid w:val="004441AE"/>
    <w:rsid w:val="004665C3"/>
    <w:rsid w:val="00486E7C"/>
    <w:rsid w:val="004B260A"/>
    <w:rsid w:val="00501644"/>
    <w:rsid w:val="00513729"/>
    <w:rsid w:val="00520CA1"/>
    <w:rsid w:val="00555A00"/>
    <w:rsid w:val="005772BE"/>
    <w:rsid w:val="005913D8"/>
    <w:rsid w:val="005A6D75"/>
    <w:rsid w:val="005B6088"/>
    <w:rsid w:val="005C39C0"/>
    <w:rsid w:val="0060171D"/>
    <w:rsid w:val="00684987"/>
    <w:rsid w:val="006A2AED"/>
    <w:rsid w:val="006C2A1E"/>
    <w:rsid w:val="006C3EAF"/>
    <w:rsid w:val="006F4881"/>
    <w:rsid w:val="00762A0D"/>
    <w:rsid w:val="00772C72"/>
    <w:rsid w:val="007905F8"/>
    <w:rsid w:val="007A201A"/>
    <w:rsid w:val="007D46C6"/>
    <w:rsid w:val="008302DF"/>
    <w:rsid w:val="00833FF4"/>
    <w:rsid w:val="00835771"/>
    <w:rsid w:val="00840E55"/>
    <w:rsid w:val="008667F0"/>
    <w:rsid w:val="00895C40"/>
    <w:rsid w:val="008A46D6"/>
    <w:rsid w:val="008A53C6"/>
    <w:rsid w:val="008B388F"/>
    <w:rsid w:val="008B435D"/>
    <w:rsid w:val="008D147C"/>
    <w:rsid w:val="0090575A"/>
    <w:rsid w:val="00931097"/>
    <w:rsid w:val="00962157"/>
    <w:rsid w:val="009A4979"/>
    <w:rsid w:val="009D7239"/>
    <w:rsid w:val="009E2B56"/>
    <w:rsid w:val="00A24397"/>
    <w:rsid w:val="00A4342B"/>
    <w:rsid w:val="00A4454E"/>
    <w:rsid w:val="00A45F39"/>
    <w:rsid w:val="00A639CD"/>
    <w:rsid w:val="00A70D17"/>
    <w:rsid w:val="00AA6F60"/>
    <w:rsid w:val="00AB3BD0"/>
    <w:rsid w:val="00AC1159"/>
    <w:rsid w:val="00B20F91"/>
    <w:rsid w:val="00B364D3"/>
    <w:rsid w:val="00B3708C"/>
    <w:rsid w:val="00B5509C"/>
    <w:rsid w:val="00B603A3"/>
    <w:rsid w:val="00B937AD"/>
    <w:rsid w:val="00B96323"/>
    <w:rsid w:val="00B9664C"/>
    <w:rsid w:val="00C260E6"/>
    <w:rsid w:val="00CD43E0"/>
    <w:rsid w:val="00D203B5"/>
    <w:rsid w:val="00D47090"/>
    <w:rsid w:val="00D718DE"/>
    <w:rsid w:val="00DD03EB"/>
    <w:rsid w:val="00DD3F84"/>
    <w:rsid w:val="00E16587"/>
    <w:rsid w:val="00E17A21"/>
    <w:rsid w:val="00E55EA2"/>
    <w:rsid w:val="00EA2B43"/>
    <w:rsid w:val="00EC5287"/>
    <w:rsid w:val="00ED6121"/>
    <w:rsid w:val="00EE71D3"/>
    <w:rsid w:val="00F006A5"/>
    <w:rsid w:val="00F36882"/>
    <w:rsid w:val="00F53D3A"/>
    <w:rsid w:val="00F623AD"/>
    <w:rsid w:val="00F94C77"/>
    <w:rsid w:val="00FA0CE2"/>
    <w:rsid w:val="00FB392C"/>
    <w:rsid w:val="00FC7D94"/>
    <w:rsid w:val="00FF1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454E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bidi="ru-RU"/>
    </w:rPr>
  </w:style>
  <w:style w:type="paragraph" w:styleId="1">
    <w:name w:val="heading 1"/>
    <w:basedOn w:val="a"/>
    <w:link w:val="10"/>
    <w:uiPriority w:val="1"/>
    <w:qFormat/>
    <w:rsid w:val="00A4454E"/>
    <w:pPr>
      <w:ind w:left="59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1"/>
    <w:rsid w:val="00A4454E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A4454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4454E"/>
    <w:pPr>
      <w:ind w:left="590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1"/>
    <w:rsid w:val="00A4454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A4454E"/>
    <w:pPr>
      <w:ind w:left="590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A4454E"/>
  </w:style>
  <w:style w:type="paragraph" w:customStyle="1" w:styleId="11">
    <w:name w:val="Заголовок 11"/>
    <w:basedOn w:val="a"/>
    <w:uiPriority w:val="1"/>
    <w:qFormat/>
    <w:rsid w:val="00A4454E"/>
    <w:pPr>
      <w:ind w:left="662"/>
      <w:outlineLvl w:val="1"/>
    </w:pPr>
    <w:rPr>
      <w:b/>
      <w:bCs/>
      <w:sz w:val="28"/>
      <w:szCs w:val="28"/>
      <w:lang w:eastAsia="en-US" w:bidi="ar-SA"/>
    </w:rPr>
  </w:style>
  <w:style w:type="character" w:customStyle="1" w:styleId="5">
    <w:name w:val="Основной текст (5)_"/>
    <w:link w:val="51"/>
    <w:uiPriority w:val="99"/>
    <w:rsid w:val="00A4454E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4454E"/>
    <w:pPr>
      <w:shd w:val="clear" w:color="auto" w:fill="FFFFFF"/>
      <w:autoSpaceDE/>
      <w:autoSpaceDN/>
      <w:spacing w:line="274" w:lineRule="exact"/>
      <w:jc w:val="center"/>
    </w:pPr>
    <w:rPr>
      <w:rFonts w:ascii="Arial" w:eastAsia="Calibri" w:hAnsi="Arial" w:cs="Arial"/>
      <w:b/>
      <w:bCs/>
      <w:i/>
      <w:iCs/>
      <w:sz w:val="23"/>
      <w:szCs w:val="23"/>
      <w:lang w:eastAsia="en-US" w:bidi="ar-SA"/>
    </w:rPr>
  </w:style>
  <w:style w:type="character" w:styleId="a6">
    <w:name w:val="Hyperlink"/>
    <w:uiPriority w:val="99"/>
    <w:rsid w:val="00A4454E"/>
    <w:rPr>
      <w:color w:val="0066CC"/>
      <w:u w:val="single"/>
    </w:rPr>
  </w:style>
  <w:style w:type="character" w:customStyle="1" w:styleId="3">
    <w:name w:val="Заголовок №3_"/>
    <w:link w:val="31"/>
    <w:uiPriority w:val="99"/>
    <w:rsid w:val="00A4454E"/>
    <w:rPr>
      <w:rFonts w:ascii="Arial" w:hAnsi="Arial" w:cs="Arial"/>
      <w:b/>
      <w:bCs/>
      <w:i/>
      <w:iCs/>
      <w:sz w:val="23"/>
      <w:szCs w:val="23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A4454E"/>
    <w:pPr>
      <w:shd w:val="clear" w:color="auto" w:fill="FFFFFF"/>
      <w:autoSpaceDE/>
      <w:autoSpaceDN/>
      <w:spacing w:after="300" w:line="240" w:lineRule="atLeast"/>
      <w:ind w:hanging="8800"/>
      <w:jc w:val="right"/>
      <w:outlineLvl w:val="2"/>
    </w:pPr>
    <w:rPr>
      <w:rFonts w:ascii="Arial" w:eastAsia="Calibri" w:hAnsi="Arial" w:cs="Arial"/>
      <w:b/>
      <w:bCs/>
      <w:i/>
      <w:iCs/>
      <w:sz w:val="23"/>
      <w:szCs w:val="23"/>
      <w:lang w:eastAsia="en-US" w:bidi="ar-SA"/>
    </w:rPr>
  </w:style>
  <w:style w:type="character" w:customStyle="1" w:styleId="UnresolvedMention">
    <w:name w:val="Unresolved Mention"/>
    <w:uiPriority w:val="99"/>
    <w:semiHidden/>
    <w:unhideWhenUsed/>
    <w:rsid w:val="00A4454E"/>
    <w:rPr>
      <w:color w:val="605E5C"/>
      <w:shd w:val="clear" w:color="auto" w:fill="E1DFDD"/>
    </w:rPr>
  </w:style>
  <w:style w:type="character" w:customStyle="1" w:styleId="department-title">
    <w:name w:val="department-title"/>
    <w:basedOn w:val="a0"/>
    <w:rsid w:val="00A4454E"/>
  </w:style>
  <w:style w:type="character" w:customStyle="1" w:styleId="a7">
    <w:name w:val="Гипертекстовая ссылка"/>
    <w:uiPriority w:val="99"/>
    <w:rsid w:val="00A4454E"/>
    <w:rPr>
      <w:color w:val="106BBE"/>
    </w:rPr>
  </w:style>
  <w:style w:type="character" w:customStyle="1" w:styleId="a8">
    <w:name w:val="Основной текст + Малые прописные"/>
    <w:uiPriority w:val="99"/>
    <w:rsid w:val="00A4454E"/>
    <w:rPr>
      <w:rFonts w:ascii="Arial" w:eastAsia="Times New Roman" w:hAnsi="Arial" w:cs="Arial"/>
      <w:smallCaps/>
      <w:sz w:val="23"/>
      <w:szCs w:val="23"/>
      <w:u w:val="none"/>
      <w:lang w:val="ru-RU" w:eastAsia="ru-RU" w:bidi="ru-RU"/>
    </w:rPr>
  </w:style>
  <w:style w:type="character" w:customStyle="1" w:styleId="a9">
    <w:name w:val="Основной текст + Полужирный"/>
    <w:uiPriority w:val="99"/>
    <w:rsid w:val="00A4454E"/>
    <w:rPr>
      <w:rFonts w:ascii="Arial" w:eastAsia="Times New Roman" w:hAnsi="Arial" w:cs="Arial"/>
      <w:b/>
      <w:bCs/>
      <w:sz w:val="23"/>
      <w:szCs w:val="23"/>
      <w:u w:val="none"/>
      <w:lang w:val="ru-RU" w:eastAsia="ru-RU" w:bidi="ru-RU"/>
    </w:rPr>
  </w:style>
  <w:style w:type="character" w:customStyle="1" w:styleId="12">
    <w:name w:val="Основной текст Знак1"/>
    <w:uiPriority w:val="99"/>
    <w:locked/>
    <w:rsid w:val="00A4454E"/>
    <w:rPr>
      <w:rFonts w:ascii="Arial" w:hAnsi="Arial" w:cs="Arial"/>
      <w:sz w:val="23"/>
      <w:szCs w:val="23"/>
      <w:u w:val="none"/>
    </w:rPr>
  </w:style>
  <w:style w:type="paragraph" w:customStyle="1" w:styleId="consplusnormal">
    <w:name w:val="consplusnormal"/>
    <w:basedOn w:val="a"/>
    <w:rsid w:val="00A4454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30">
    <w:name w:val="Основной текст (3)_"/>
    <w:link w:val="310"/>
    <w:uiPriority w:val="99"/>
    <w:locked/>
    <w:rsid w:val="00A4454E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6">
    <w:name w:val="Основной текст (6)_"/>
    <w:link w:val="61"/>
    <w:uiPriority w:val="99"/>
    <w:locked/>
    <w:rsid w:val="00A4454E"/>
    <w:rPr>
      <w:rFonts w:ascii="Arial" w:hAnsi="Arial" w:cs="Arial"/>
      <w:i/>
      <w:i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0"/>
    <w:uiPriority w:val="99"/>
    <w:rsid w:val="00A4454E"/>
    <w:pPr>
      <w:shd w:val="clear" w:color="auto" w:fill="FFFFFF"/>
      <w:autoSpaceDE/>
      <w:autoSpaceDN/>
      <w:spacing w:line="384" w:lineRule="exact"/>
      <w:jc w:val="center"/>
    </w:pPr>
    <w:rPr>
      <w:rFonts w:ascii="Arial" w:eastAsia="Calibri" w:hAnsi="Arial" w:cs="Arial"/>
      <w:b/>
      <w:bCs/>
      <w:sz w:val="23"/>
      <w:szCs w:val="23"/>
      <w:lang w:eastAsia="en-US" w:bidi="ar-SA"/>
    </w:rPr>
  </w:style>
  <w:style w:type="paragraph" w:customStyle="1" w:styleId="61">
    <w:name w:val="Основной текст (6)1"/>
    <w:basedOn w:val="a"/>
    <w:link w:val="6"/>
    <w:uiPriority w:val="99"/>
    <w:rsid w:val="00A4454E"/>
    <w:pPr>
      <w:shd w:val="clear" w:color="auto" w:fill="FFFFFF"/>
      <w:autoSpaceDE/>
      <w:autoSpaceDN/>
      <w:spacing w:before="540" w:line="274" w:lineRule="exact"/>
      <w:jc w:val="center"/>
    </w:pPr>
    <w:rPr>
      <w:rFonts w:ascii="Arial" w:eastAsia="Calibri" w:hAnsi="Arial" w:cs="Arial"/>
      <w:i/>
      <w:iCs/>
      <w:sz w:val="23"/>
      <w:szCs w:val="23"/>
      <w:lang w:eastAsia="en-US" w:bidi="ar-SA"/>
    </w:rPr>
  </w:style>
  <w:style w:type="character" w:customStyle="1" w:styleId="2">
    <w:name w:val="Подпись к таблице (2)_"/>
    <w:link w:val="21"/>
    <w:uiPriority w:val="99"/>
    <w:locked/>
    <w:rsid w:val="00A4454E"/>
    <w:rPr>
      <w:rFonts w:ascii="Arial" w:hAnsi="Arial" w:cs="Arial"/>
      <w:sz w:val="23"/>
      <w:szCs w:val="23"/>
      <w:shd w:val="clear" w:color="auto" w:fill="FFFFFF"/>
    </w:rPr>
  </w:style>
  <w:style w:type="paragraph" w:customStyle="1" w:styleId="21">
    <w:name w:val="Подпись к таблице (2)1"/>
    <w:basedOn w:val="a"/>
    <w:link w:val="2"/>
    <w:uiPriority w:val="99"/>
    <w:rsid w:val="00A4454E"/>
    <w:pPr>
      <w:shd w:val="clear" w:color="auto" w:fill="FFFFFF"/>
      <w:autoSpaceDE/>
      <w:autoSpaceDN/>
      <w:spacing w:line="240" w:lineRule="atLeast"/>
    </w:pPr>
    <w:rPr>
      <w:rFonts w:ascii="Arial" w:eastAsia="Calibri" w:hAnsi="Arial" w:cs="Arial"/>
      <w:sz w:val="23"/>
      <w:szCs w:val="23"/>
      <w:lang w:eastAsia="en-US" w:bidi="ar-SA"/>
    </w:rPr>
  </w:style>
  <w:style w:type="character" w:customStyle="1" w:styleId="32">
    <w:name w:val="Заголовок №3"/>
    <w:uiPriority w:val="99"/>
    <w:rsid w:val="00A4454E"/>
    <w:rPr>
      <w:rFonts w:ascii="Arial" w:hAnsi="Arial" w:cs="Arial"/>
      <w:b/>
      <w:bCs/>
      <w:i/>
      <w:iCs/>
      <w:sz w:val="23"/>
      <w:szCs w:val="23"/>
      <w:u w:val="none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A4454E"/>
  </w:style>
  <w:style w:type="paragraph" w:styleId="aa">
    <w:name w:val="Balloon Text"/>
    <w:basedOn w:val="a"/>
    <w:link w:val="ab"/>
    <w:uiPriority w:val="99"/>
    <w:semiHidden/>
    <w:unhideWhenUsed/>
    <w:rsid w:val="00A4454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4454E"/>
    <w:rPr>
      <w:rFonts w:ascii="Tahoma" w:eastAsia="Times New Roman" w:hAnsi="Tahoma" w:cs="Tahoma"/>
      <w:sz w:val="16"/>
      <w:szCs w:val="16"/>
      <w:lang w:eastAsia="ru-RU" w:bidi="ru-RU"/>
    </w:rPr>
  </w:style>
  <w:style w:type="paragraph" w:styleId="ac">
    <w:name w:val="Normal (Web)"/>
    <w:basedOn w:val="a"/>
    <w:uiPriority w:val="99"/>
    <w:unhideWhenUsed/>
    <w:rsid w:val="0096215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ad">
    <w:name w:val="Нормальный (таблица)"/>
    <w:basedOn w:val="a"/>
    <w:next w:val="a"/>
    <w:rsid w:val="005772BE"/>
    <w:pPr>
      <w:adjustRightInd w:val="0"/>
      <w:jc w:val="both"/>
    </w:pPr>
    <w:rPr>
      <w:rFonts w:ascii="Times New Roman CYR" w:hAnsi="Times New Roman CYR" w:cs="Times New Roman CYR"/>
      <w:sz w:val="24"/>
      <w:szCs w:val="24"/>
      <w:lang w:bidi="ar-SA"/>
    </w:rPr>
  </w:style>
  <w:style w:type="paragraph" w:customStyle="1" w:styleId="ae">
    <w:name w:val="Прижатый влево"/>
    <w:basedOn w:val="a"/>
    <w:next w:val="a"/>
    <w:uiPriority w:val="99"/>
    <w:rsid w:val="005772BE"/>
    <w:pPr>
      <w:adjustRightInd w:val="0"/>
    </w:pPr>
    <w:rPr>
      <w:rFonts w:ascii="Times New Roman CYR" w:hAnsi="Times New Roman CYR" w:cs="Times New Roman CYR"/>
      <w:sz w:val="24"/>
      <w:szCs w:val="24"/>
      <w:lang w:bidi="ar-SA"/>
    </w:rPr>
  </w:style>
  <w:style w:type="table" w:styleId="af">
    <w:name w:val="Table Grid"/>
    <w:basedOn w:val="a1"/>
    <w:uiPriority w:val="59"/>
    <w:rsid w:val="0024525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6C3EA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0">
    <w:name w:val="ConsPlusNormal"/>
    <w:link w:val="ConsPlusNormal1"/>
    <w:rsid w:val="005913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1">
    <w:name w:val="ConsPlusNormal Знак"/>
    <w:link w:val="ConsPlusNormal0"/>
    <w:locked/>
    <w:rsid w:val="005913D8"/>
    <w:rPr>
      <w:rFonts w:ascii="Arial" w:eastAsia="Times New Roman" w:hAnsi="Arial" w:cs="Arial"/>
    </w:rPr>
  </w:style>
  <w:style w:type="character" w:customStyle="1" w:styleId="FontStyle12">
    <w:name w:val="Font Style12"/>
    <w:rsid w:val="005913D8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f0">
    <w:name w:val="header"/>
    <w:basedOn w:val="a"/>
    <w:link w:val="af1"/>
    <w:uiPriority w:val="99"/>
    <w:semiHidden/>
    <w:unhideWhenUsed/>
    <w:rsid w:val="005913D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5913D8"/>
    <w:rPr>
      <w:rFonts w:ascii="Times New Roman" w:eastAsia="Times New Roman" w:hAnsi="Times New Roman"/>
      <w:sz w:val="22"/>
      <w:szCs w:val="22"/>
      <w:lang w:bidi="ru-RU"/>
    </w:rPr>
  </w:style>
  <w:style w:type="paragraph" w:styleId="af2">
    <w:name w:val="footer"/>
    <w:basedOn w:val="a"/>
    <w:link w:val="af3"/>
    <w:uiPriority w:val="99"/>
    <w:semiHidden/>
    <w:unhideWhenUsed/>
    <w:rsid w:val="005913D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5913D8"/>
    <w:rPr>
      <w:rFonts w:ascii="Times New Roman" w:eastAsia="Times New Roman" w:hAnsi="Times New Roman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2927</CharactersWithSpaces>
  <SharedDoc>false</SharedDoc>
  <HLinks>
    <vt:vector size="24" baseType="variant">
      <vt:variant>
        <vt:i4>7143483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https://login.consultant.ru/link/?rnd=3399976FCF52E018DF3F7EA9EAB01932&amp;req=doc&amp;base=LAW&amp;n=321522&amp;dst=43&amp;fld=134&amp;date=26.09.2019</vt:lpwstr>
      </vt:variant>
      <vt:variant>
        <vt:lpwstr/>
      </vt:variant>
      <vt:variant>
        <vt:i4>1769507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sub_210</vt:lpwstr>
      </vt:variant>
      <vt:variant>
        <vt:i4>7667725</vt:i4>
      </vt:variant>
      <vt:variant>
        <vt:i4>3</vt:i4>
      </vt:variant>
      <vt:variant>
        <vt:i4>0</vt:i4>
      </vt:variant>
      <vt:variant>
        <vt:i4>5</vt:i4>
      </vt:variant>
      <vt:variant>
        <vt:lpwstr>http://_______.ru,/</vt:lpwstr>
      </vt:variant>
      <vt:variant>
        <vt:lpwstr/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GKH_BOSS</cp:lastModifiedBy>
  <cp:revision>8</cp:revision>
  <cp:lastPrinted>2023-07-28T11:59:00Z</cp:lastPrinted>
  <dcterms:created xsi:type="dcterms:W3CDTF">2023-07-28T11:12:00Z</dcterms:created>
  <dcterms:modified xsi:type="dcterms:W3CDTF">2023-08-02T05:48:00Z</dcterms:modified>
</cp:coreProperties>
</file>