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96" w:rsidRPr="00B26DA5" w:rsidRDefault="007B79C0" w:rsidP="006B780D">
      <w:pPr>
        <w:pStyle w:val="a3"/>
        <w:ind w:left="6979" w:firstLine="221"/>
        <w:rPr>
          <w:sz w:val="26"/>
          <w:szCs w:val="26"/>
        </w:rPr>
      </w:pPr>
      <w:bookmarkStart w:id="0" w:name="_Hlk36130828"/>
      <w:r w:rsidRPr="00B26DA5">
        <w:rPr>
          <w:sz w:val="26"/>
          <w:szCs w:val="26"/>
        </w:rPr>
        <w:t>Приложение</w:t>
      </w:r>
    </w:p>
    <w:p w:rsidR="006B780D" w:rsidRPr="00B26DA5" w:rsidRDefault="007B79C0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 xml:space="preserve">к постановлению администрации </w:t>
      </w:r>
    </w:p>
    <w:p w:rsidR="006B780D" w:rsidRPr="00B26DA5" w:rsidRDefault="00283CC1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>Трубчевского  муниципального района</w:t>
      </w:r>
    </w:p>
    <w:p w:rsidR="000A5696" w:rsidRPr="00B26DA5" w:rsidRDefault="007B79C0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 xml:space="preserve">от </w:t>
      </w:r>
      <w:r w:rsidR="00755E01" w:rsidRPr="00B26DA5">
        <w:rPr>
          <w:sz w:val="26"/>
          <w:szCs w:val="26"/>
        </w:rPr>
        <w:t xml:space="preserve">_______2020 г. </w:t>
      </w:r>
      <w:r w:rsidRPr="00B26DA5">
        <w:rPr>
          <w:sz w:val="26"/>
          <w:szCs w:val="26"/>
        </w:rPr>
        <w:t xml:space="preserve"> № </w:t>
      </w:r>
      <w:r w:rsidR="00E34EBB" w:rsidRPr="00B26DA5">
        <w:rPr>
          <w:sz w:val="26"/>
          <w:szCs w:val="26"/>
        </w:rPr>
        <w:t>________</w:t>
      </w:r>
    </w:p>
    <w:bookmarkEnd w:id="0"/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932876" w:rsidP="00932876">
      <w:pPr>
        <w:pStyle w:val="a3"/>
        <w:ind w:left="0" w:firstLine="7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ПРОЕКТ</w:t>
      </w:r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755E01" w:rsidRPr="00B26DA5" w:rsidRDefault="007B79C0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 xml:space="preserve">АДМИНИСТРАТИВНЫЙ РЕГЛАМЕНТ </w:t>
      </w:r>
    </w:p>
    <w:p w:rsidR="00755E01" w:rsidRPr="00B26DA5" w:rsidRDefault="00755E01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 xml:space="preserve">АДМИНИСТРАЦИИ ТРУБЧЕВСКОГО МУНИЦПАЛЬНОГО РАЙОНА </w:t>
      </w:r>
      <w:r w:rsidR="007B79C0" w:rsidRPr="00B26DA5">
        <w:rPr>
          <w:b/>
          <w:sz w:val="26"/>
          <w:szCs w:val="26"/>
        </w:rPr>
        <w:t xml:space="preserve">ПРЕДОСТАВЛЕНИЯ МУНИЦИПАЛЬНОЙ УСЛУГИ </w:t>
      </w:r>
    </w:p>
    <w:p w:rsidR="000A5696" w:rsidRPr="00B26DA5" w:rsidRDefault="00497327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>«</w:t>
      </w:r>
      <w:r w:rsidR="00755E01" w:rsidRPr="00B26DA5">
        <w:rPr>
          <w:b/>
          <w:sz w:val="26"/>
          <w:szCs w:val="26"/>
        </w:rPr>
        <w:t xml:space="preserve"> </w:t>
      </w:r>
      <w:r w:rsidR="007B79C0" w:rsidRPr="00B26DA5">
        <w:rPr>
          <w:b/>
          <w:sz w:val="26"/>
          <w:szCs w:val="26"/>
        </w:rPr>
        <w:t>ВЫДАЧ</w:t>
      </w:r>
      <w:r w:rsidRPr="00B26DA5">
        <w:rPr>
          <w:b/>
          <w:sz w:val="26"/>
          <w:szCs w:val="26"/>
        </w:rPr>
        <w:t>А</w:t>
      </w:r>
      <w:r w:rsidR="00965FFB" w:rsidRPr="00B26DA5">
        <w:rPr>
          <w:b/>
          <w:sz w:val="26"/>
          <w:szCs w:val="26"/>
        </w:rPr>
        <w:t xml:space="preserve"> </w:t>
      </w:r>
      <w:r w:rsidR="007B79C0" w:rsidRPr="00B26DA5">
        <w:rPr>
          <w:b/>
          <w:sz w:val="26"/>
          <w:szCs w:val="26"/>
        </w:rPr>
        <w:t>РАЗРЕШЕНИ</w:t>
      </w:r>
      <w:r w:rsidR="00073664" w:rsidRPr="00B26DA5">
        <w:rPr>
          <w:b/>
          <w:sz w:val="26"/>
          <w:szCs w:val="26"/>
        </w:rPr>
        <w:t xml:space="preserve">Я </w:t>
      </w:r>
      <w:r w:rsidR="007B79C0" w:rsidRPr="00B26DA5">
        <w:rPr>
          <w:b/>
          <w:sz w:val="26"/>
          <w:szCs w:val="26"/>
        </w:rPr>
        <w:t>НА УСТАНОВКУ И ЭКСПЛУАТАЦИЮ РЕКЛАМНЫХ КОНСТРУКЦИЙ</w:t>
      </w:r>
      <w:r w:rsidRPr="00B26DA5">
        <w:rPr>
          <w:b/>
          <w:sz w:val="26"/>
          <w:szCs w:val="26"/>
        </w:rPr>
        <w:t xml:space="preserve">, </w:t>
      </w:r>
      <w:r w:rsidRPr="00B26DA5">
        <w:rPr>
          <w:b/>
          <w:color w:val="000000" w:themeColor="text1"/>
          <w:sz w:val="26"/>
          <w:szCs w:val="26"/>
        </w:rPr>
        <w:t>АННУЛИРОВАНИЕ РАНЕЕ ВЫДАННЫХ РАЗРЕШЕНИЙ»</w:t>
      </w:r>
      <w:r w:rsidR="007B79C0" w:rsidRPr="00B26DA5">
        <w:rPr>
          <w:b/>
          <w:sz w:val="26"/>
          <w:szCs w:val="26"/>
        </w:rPr>
        <w:t xml:space="preserve"> НА ТЕРРИТОРИИ</w:t>
      </w:r>
      <w:r w:rsidR="005A3CEE" w:rsidRPr="00B26DA5">
        <w:rPr>
          <w:b/>
          <w:sz w:val="26"/>
          <w:szCs w:val="26"/>
        </w:rPr>
        <w:t xml:space="preserve"> </w:t>
      </w:r>
      <w:r w:rsidR="00073664" w:rsidRPr="00B26DA5">
        <w:rPr>
          <w:b/>
          <w:sz w:val="26"/>
          <w:szCs w:val="26"/>
        </w:rPr>
        <w:t>ТРУБЧЕВСКОГО МУНИЦИПАЛЬНОГО РАЙОНА</w:t>
      </w:r>
    </w:p>
    <w:p w:rsidR="000A5696" w:rsidRPr="00B26DA5" w:rsidRDefault="000A5696" w:rsidP="00601639">
      <w:pPr>
        <w:pStyle w:val="a3"/>
        <w:ind w:left="0"/>
        <w:rPr>
          <w:b/>
          <w:sz w:val="26"/>
          <w:szCs w:val="26"/>
        </w:rPr>
      </w:pPr>
    </w:p>
    <w:p w:rsidR="000A5696" w:rsidRPr="00B26DA5" w:rsidRDefault="004F30C7" w:rsidP="00601639">
      <w:pPr>
        <w:pStyle w:val="a5"/>
        <w:tabs>
          <w:tab w:val="left" w:pos="0"/>
        </w:tabs>
        <w:ind w:left="0" w:firstLine="0"/>
        <w:jc w:val="center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  <w:lang w:val="en-US"/>
        </w:rPr>
        <w:t>I</w:t>
      </w:r>
      <w:r w:rsidR="00466342" w:rsidRPr="00B26DA5">
        <w:rPr>
          <w:b/>
          <w:bCs/>
          <w:sz w:val="26"/>
          <w:szCs w:val="26"/>
        </w:rPr>
        <w:t xml:space="preserve">. </w:t>
      </w:r>
      <w:r w:rsidR="007B79C0" w:rsidRPr="00B26DA5">
        <w:rPr>
          <w:b/>
          <w:bCs/>
          <w:sz w:val="26"/>
          <w:szCs w:val="26"/>
        </w:rPr>
        <w:t>Общие</w:t>
      </w:r>
      <w:r w:rsidR="00466342" w:rsidRPr="00B26DA5">
        <w:rPr>
          <w:b/>
          <w:bCs/>
          <w:sz w:val="26"/>
          <w:szCs w:val="26"/>
        </w:rPr>
        <w:t xml:space="preserve"> </w:t>
      </w:r>
      <w:r w:rsidR="007B79C0" w:rsidRPr="00B26DA5">
        <w:rPr>
          <w:b/>
          <w:bCs/>
          <w:sz w:val="26"/>
          <w:szCs w:val="26"/>
        </w:rPr>
        <w:t>положения</w:t>
      </w:r>
    </w:p>
    <w:p w:rsidR="00497327" w:rsidRPr="00B26DA5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Style w:val="5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</w:pPr>
    </w:p>
    <w:p w:rsidR="00497327" w:rsidRPr="00B26DA5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val="ru-RU" w:eastAsia="ru-RU" w:bidi="ru-RU"/>
        </w:rPr>
      </w:pPr>
      <w:r w:rsidRPr="00B26DA5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val="ru-RU" w:eastAsia="ru-RU" w:bidi="ru-RU"/>
        </w:rPr>
        <w:t>1. Предмет регулирования Административного регламента</w:t>
      </w:r>
    </w:p>
    <w:p w:rsidR="00497327" w:rsidRPr="00B26DA5" w:rsidRDefault="00497327" w:rsidP="00601639">
      <w:pPr>
        <w:pStyle w:val="51"/>
        <w:shd w:val="clear" w:color="auto" w:fill="auto"/>
        <w:tabs>
          <w:tab w:val="left" w:pos="250"/>
        </w:tabs>
        <w:spacing w:line="240" w:lineRule="auto"/>
        <w:ind w:left="-126" w:right="20"/>
        <w:jc w:val="right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6"/>
          <w:szCs w:val="26"/>
          <w:lang w:val="ru-RU" w:eastAsia="ru-RU" w:bidi="ru-RU"/>
        </w:rPr>
      </w:pPr>
    </w:p>
    <w:p w:rsidR="00497327" w:rsidRPr="00B26DA5" w:rsidRDefault="00497327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1" w:name="bookmark3"/>
      <w:bookmarkStart w:id="2" w:name="bookmark4"/>
      <w:r w:rsidRPr="00B26DA5">
        <w:rPr>
          <w:sz w:val="26"/>
          <w:szCs w:val="26"/>
        </w:rPr>
        <w:t xml:space="preserve">1.1. Административный регламент предоставления муниципальной услуги </w:t>
      </w:r>
      <w:bookmarkStart w:id="3" w:name="_Hlk34048028"/>
      <w:r w:rsidRPr="00B26DA5">
        <w:rPr>
          <w:sz w:val="26"/>
          <w:szCs w:val="26"/>
        </w:rPr>
        <w:t>«Выдача разрешений на установку и эксплуатацию рекламных конструкций, аннулирование ранее выданных разрешений»</w:t>
      </w:r>
      <w:bookmarkEnd w:id="3"/>
      <w:r w:rsidRPr="00B26DA5">
        <w:rPr>
          <w:sz w:val="26"/>
          <w:szCs w:val="26"/>
        </w:rPr>
        <w:t xml:space="preserve"> регулирует отношения, возникающие в связи с предоставлением 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965FFB" w:rsidRPr="00B26DA5">
        <w:rPr>
          <w:sz w:val="26"/>
          <w:szCs w:val="26"/>
        </w:rPr>
        <w:t xml:space="preserve">» </w:t>
      </w:r>
      <w:r w:rsidRPr="00B26DA5">
        <w:rPr>
          <w:sz w:val="26"/>
          <w:szCs w:val="26"/>
        </w:rPr>
        <w:t xml:space="preserve"> администрацией </w:t>
      </w:r>
      <w:r w:rsidR="00965FFB" w:rsidRPr="00B26DA5">
        <w:rPr>
          <w:sz w:val="26"/>
          <w:szCs w:val="26"/>
        </w:rPr>
        <w:t xml:space="preserve"> Трубчевского  муниципального  района</w:t>
      </w:r>
      <w:r w:rsidRPr="00B26DA5">
        <w:rPr>
          <w:sz w:val="26"/>
          <w:szCs w:val="26"/>
        </w:rPr>
        <w:t>.</w:t>
      </w:r>
      <w:bookmarkEnd w:id="1"/>
      <w:bookmarkEnd w:id="2"/>
    </w:p>
    <w:p w:rsidR="00F05AD8" w:rsidRPr="00B26DA5" w:rsidRDefault="00497327" w:rsidP="00F05AD8">
      <w:pPr>
        <w:pStyle w:val="a5"/>
        <w:tabs>
          <w:tab w:val="left" w:pos="0"/>
          <w:tab w:val="left" w:pos="1747"/>
        </w:tabs>
        <w:ind w:left="0" w:right="116" w:firstLine="709"/>
        <w:rPr>
          <w:rStyle w:val="a4"/>
          <w:color w:val="000000"/>
          <w:sz w:val="26"/>
          <w:szCs w:val="26"/>
        </w:rPr>
      </w:pPr>
      <w:r w:rsidRPr="00B26DA5">
        <w:rPr>
          <w:sz w:val="26"/>
          <w:szCs w:val="26"/>
        </w:rPr>
        <w:t xml:space="preserve">1.2. </w:t>
      </w:r>
      <w:r w:rsidR="007B79C0" w:rsidRPr="00B26DA5">
        <w:rPr>
          <w:sz w:val="26"/>
          <w:szCs w:val="26"/>
        </w:rPr>
        <w:t xml:space="preserve">Административный регламент устанавливает </w:t>
      </w:r>
      <w:r w:rsidRPr="00B26DA5">
        <w:rPr>
          <w:rStyle w:val="a4"/>
          <w:color w:val="000000"/>
          <w:sz w:val="26"/>
          <w:szCs w:val="26"/>
        </w:rPr>
        <w:t>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досудебный (внесудебный) порядок обжалования решений и действий (бездействий) должностных лиц Администрации</w:t>
      </w:r>
      <w:r w:rsidR="00755E01" w:rsidRPr="00B26DA5">
        <w:rPr>
          <w:sz w:val="26"/>
          <w:szCs w:val="26"/>
        </w:rPr>
        <w:t xml:space="preserve">  Трубчевского  муниципального  района (Далее- Администрация) </w:t>
      </w:r>
      <w:r w:rsidR="00B40744" w:rsidRPr="00B26DA5">
        <w:rPr>
          <w:sz w:val="26"/>
          <w:szCs w:val="26"/>
        </w:rPr>
        <w:t>либо муниципальных служащих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B40744" w:rsidRPr="00B26DA5" w:rsidRDefault="00B40744" w:rsidP="00F05AD8">
      <w:pPr>
        <w:pStyle w:val="a5"/>
        <w:tabs>
          <w:tab w:val="left" w:pos="0"/>
          <w:tab w:val="left" w:pos="1747"/>
        </w:tabs>
        <w:ind w:left="0" w:right="116" w:firstLine="709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торгов, проводимых в соответствии с</w:t>
      </w:r>
      <w:r w:rsidR="00F05AD8" w:rsidRPr="00B26DA5">
        <w:rPr>
          <w:rStyle w:val="a4"/>
          <w:color w:val="000000"/>
          <w:sz w:val="26"/>
          <w:szCs w:val="26"/>
        </w:rPr>
        <w:t xml:space="preserve"> </w:t>
      </w:r>
      <w:r w:rsidR="00F05AD8" w:rsidRPr="00B26DA5">
        <w:rPr>
          <w:sz w:val="26"/>
          <w:szCs w:val="26"/>
        </w:rPr>
        <w:t>Положением о порядке установки рекламных конструкций на территории Трубчевского муниципального района</w:t>
      </w:r>
      <w:r w:rsidRPr="00B26DA5">
        <w:rPr>
          <w:rStyle w:val="a4"/>
          <w:color w:val="000000" w:themeColor="text1"/>
          <w:sz w:val="26"/>
          <w:szCs w:val="26"/>
        </w:rPr>
        <w:t>.</w:t>
      </w:r>
    </w:p>
    <w:p w:rsidR="00B40744" w:rsidRPr="00B26DA5" w:rsidRDefault="00B40744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 Основные термины и определения, используемые в настоящем Административном регламенте:</w:t>
      </w:r>
    </w:p>
    <w:p w:rsidR="00B40744" w:rsidRPr="00B26DA5" w:rsidRDefault="00B40744" w:rsidP="00601639">
      <w:pPr>
        <w:pStyle w:val="a3"/>
        <w:tabs>
          <w:tab w:val="left" w:pos="0"/>
          <w:tab w:val="left" w:pos="1542"/>
          <w:tab w:val="left" w:pos="3001"/>
          <w:tab w:val="left" w:pos="782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1.3.1. ЕСИА - федеральная государственная информационная система </w:t>
      </w:r>
      <w:r w:rsidR="00CD1345" w:rsidRPr="00B26DA5">
        <w:rPr>
          <w:rStyle w:val="a4"/>
          <w:color w:val="000000"/>
          <w:sz w:val="26"/>
          <w:szCs w:val="26"/>
        </w:rPr>
        <w:t xml:space="preserve">«Единая система идентификации </w:t>
      </w:r>
      <w:r w:rsidRPr="00B26DA5">
        <w:rPr>
          <w:rStyle w:val="a4"/>
          <w:color w:val="000000"/>
          <w:sz w:val="26"/>
          <w:szCs w:val="26"/>
        </w:rPr>
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B40744" w:rsidRPr="00B26DA5" w:rsidRDefault="00B40744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1.3.2. ЕПГУ - </w:t>
      </w:r>
      <w:r w:rsidR="00185479" w:rsidRPr="00B26DA5">
        <w:rPr>
          <w:rStyle w:val="a4"/>
          <w:color w:val="000000"/>
          <w:sz w:val="26"/>
          <w:szCs w:val="26"/>
        </w:rPr>
        <w:t>ф</w:t>
      </w:r>
      <w:r w:rsidRPr="00B26DA5">
        <w:rPr>
          <w:rStyle w:val="a4"/>
          <w:color w:val="000000"/>
          <w:sz w:val="26"/>
          <w:szCs w:val="26"/>
        </w:rPr>
        <w:t xml:space="preserve">едеральная государственная информационная система </w:t>
      </w:r>
      <w:r w:rsidRPr="00B26DA5">
        <w:rPr>
          <w:rStyle w:val="a4"/>
          <w:color w:val="000000"/>
          <w:sz w:val="26"/>
          <w:szCs w:val="26"/>
        </w:rPr>
        <w:lastRenderedPageBreak/>
        <w:t xml:space="preserve">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8" w:history="1">
        <w:r w:rsidRPr="00B26DA5">
          <w:rPr>
            <w:rStyle w:val="a6"/>
            <w:sz w:val="26"/>
            <w:szCs w:val="26"/>
            <w:lang w:val="en-US" w:eastAsia="en-US"/>
          </w:rPr>
          <w:t>www</w:t>
        </w:r>
        <w:r w:rsidRPr="00B26DA5">
          <w:rPr>
            <w:rStyle w:val="a6"/>
            <w:sz w:val="26"/>
            <w:szCs w:val="26"/>
            <w:lang w:eastAsia="en-US"/>
          </w:rPr>
          <w:t>.</w:t>
        </w:r>
        <w:r w:rsidRPr="00B26DA5">
          <w:rPr>
            <w:rStyle w:val="a6"/>
            <w:sz w:val="26"/>
            <w:szCs w:val="26"/>
            <w:lang w:val="en-US" w:eastAsia="en-US"/>
          </w:rPr>
          <w:t>gosuslugi</w:t>
        </w:r>
        <w:r w:rsidRPr="00B26DA5">
          <w:rPr>
            <w:rStyle w:val="a6"/>
            <w:sz w:val="26"/>
            <w:szCs w:val="26"/>
            <w:lang w:eastAsia="en-US"/>
          </w:rPr>
          <w:t>.</w:t>
        </w:r>
        <w:r w:rsidRPr="00B26DA5">
          <w:rPr>
            <w:rStyle w:val="a6"/>
            <w:sz w:val="26"/>
            <w:szCs w:val="26"/>
            <w:lang w:val="en-US" w:eastAsia="en-US"/>
          </w:rPr>
          <w:t>ru</w:t>
        </w:r>
        <w:r w:rsidRPr="00B26DA5">
          <w:rPr>
            <w:rStyle w:val="a6"/>
            <w:sz w:val="26"/>
            <w:szCs w:val="26"/>
            <w:lang w:eastAsia="en-US"/>
          </w:rPr>
          <w:t>.</w:t>
        </w:r>
      </w:hyperlink>
    </w:p>
    <w:p w:rsidR="00185479" w:rsidRPr="00B26DA5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1.3.3. РГУ - региональная государственная информационная система «Реестр государственных услуг (функций) Брянской области.</w:t>
      </w:r>
    </w:p>
    <w:p w:rsidR="00185479" w:rsidRPr="00B26DA5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1.3.4. РПГУ - реги</w:t>
      </w:r>
      <w:r w:rsidR="004F30C7" w:rsidRPr="00B26DA5">
        <w:rPr>
          <w:rStyle w:val="a4"/>
          <w:color w:val="000000"/>
          <w:sz w:val="26"/>
          <w:szCs w:val="26"/>
        </w:rPr>
        <w:t>о</w:t>
      </w:r>
      <w:r w:rsidRPr="00B26DA5">
        <w:rPr>
          <w:rStyle w:val="a4"/>
          <w:color w:val="000000"/>
          <w:sz w:val="26"/>
          <w:szCs w:val="26"/>
        </w:rPr>
        <w:t>нальная государственная информационная система «Портал государственных и муниципальных услуг</w:t>
      </w:r>
      <w:r w:rsidR="004F30C7" w:rsidRPr="00B26DA5">
        <w:rPr>
          <w:rStyle w:val="a4"/>
          <w:color w:val="000000"/>
          <w:sz w:val="26"/>
          <w:szCs w:val="26"/>
        </w:rPr>
        <w:t xml:space="preserve"> Брянской</w:t>
      </w:r>
      <w:r w:rsidRPr="00B26DA5">
        <w:rPr>
          <w:rStyle w:val="a4"/>
          <w:color w:val="000000"/>
          <w:sz w:val="26"/>
          <w:szCs w:val="26"/>
        </w:rPr>
        <w:t xml:space="preserve"> области»</w:t>
      </w:r>
      <w:r w:rsidR="004F30C7" w:rsidRPr="00B26DA5">
        <w:rPr>
          <w:rStyle w:val="a4"/>
          <w:color w:val="000000"/>
          <w:sz w:val="26"/>
          <w:szCs w:val="26"/>
        </w:rPr>
        <w:t>.</w:t>
      </w:r>
    </w:p>
    <w:p w:rsidR="000A5696" w:rsidRDefault="00B40744" w:rsidP="00601639">
      <w:pPr>
        <w:tabs>
          <w:tab w:val="left" w:pos="0"/>
          <w:tab w:val="left" w:pos="1732"/>
        </w:tabs>
        <w:ind w:right="123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1.4. </w:t>
      </w:r>
      <w:r w:rsidR="007B79C0" w:rsidRPr="00B26DA5">
        <w:rPr>
          <w:sz w:val="26"/>
          <w:szCs w:val="26"/>
        </w:rPr>
        <w:t>Административный регламент разработан в целях повышения качестваидоступностирезультатовпредоставлениямуниципальнойуслуги при осуществлении администраци</w:t>
      </w:r>
      <w:r w:rsidR="00E723BE" w:rsidRPr="00B26DA5">
        <w:rPr>
          <w:sz w:val="26"/>
          <w:szCs w:val="26"/>
        </w:rPr>
        <w:t>ей</w:t>
      </w:r>
      <w:r w:rsidR="000B5A33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 xml:space="preserve"> своих полномочий.</w:t>
      </w:r>
    </w:p>
    <w:p w:rsidR="007A7F2E" w:rsidRPr="00B26DA5" w:rsidRDefault="007A7F2E" w:rsidP="00601639">
      <w:pPr>
        <w:tabs>
          <w:tab w:val="left" w:pos="0"/>
          <w:tab w:val="left" w:pos="1732"/>
        </w:tabs>
        <w:ind w:right="123" w:firstLine="709"/>
        <w:jc w:val="both"/>
        <w:rPr>
          <w:sz w:val="26"/>
          <w:szCs w:val="26"/>
        </w:rPr>
      </w:pPr>
    </w:p>
    <w:p w:rsidR="000A5696" w:rsidRDefault="004F30C7" w:rsidP="00601639">
      <w:pPr>
        <w:tabs>
          <w:tab w:val="left" w:pos="0"/>
          <w:tab w:val="left" w:pos="1636"/>
        </w:tabs>
        <w:ind w:right="182" w:firstLine="709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</w:rPr>
        <w:t>2.</w:t>
      </w:r>
      <w:r w:rsidR="00B772C8" w:rsidRPr="00B26DA5">
        <w:rPr>
          <w:b/>
          <w:bCs/>
          <w:sz w:val="26"/>
          <w:szCs w:val="26"/>
        </w:rPr>
        <w:t xml:space="preserve"> Круг заявителей</w:t>
      </w:r>
    </w:p>
    <w:p w:rsidR="007A7F2E" w:rsidRPr="00B26DA5" w:rsidRDefault="007A7F2E" w:rsidP="00601639">
      <w:pPr>
        <w:tabs>
          <w:tab w:val="left" w:pos="0"/>
          <w:tab w:val="left" w:pos="1636"/>
        </w:tabs>
        <w:ind w:right="182" w:firstLine="709"/>
        <w:rPr>
          <w:b/>
          <w:bCs/>
          <w:sz w:val="26"/>
          <w:szCs w:val="26"/>
        </w:rPr>
      </w:pPr>
    </w:p>
    <w:p w:rsidR="00B40744" w:rsidRPr="00B26DA5" w:rsidRDefault="004F30C7" w:rsidP="00601639">
      <w:pPr>
        <w:pStyle w:val="a3"/>
        <w:tabs>
          <w:tab w:val="left" w:pos="0"/>
          <w:tab w:val="left" w:pos="1489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" w:name="bookmark6"/>
      <w:r w:rsidRPr="00B26DA5">
        <w:rPr>
          <w:rStyle w:val="a4"/>
          <w:color w:val="000000"/>
          <w:sz w:val="26"/>
          <w:szCs w:val="26"/>
        </w:rPr>
        <w:t>2.1.</w:t>
      </w:r>
      <w:r w:rsidR="00B40744" w:rsidRPr="00B26DA5">
        <w:rPr>
          <w:rStyle w:val="a4"/>
          <w:color w:val="000000"/>
          <w:sz w:val="26"/>
          <w:szCs w:val="26"/>
        </w:rPr>
        <w:t xml:space="preserve">Лицами, имеющими право на получение Муниципальной услуги, являются </w:t>
      </w:r>
      <w:r w:rsidR="00B40744" w:rsidRPr="00B26DA5">
        <w:rPr>
          <w:rStyle w:val="a4"/>
          <w:b/>
          <w:bCs/>
          <w:color w:val="000000"/>
          <w:sz w:val="26"/>
          <w:szCs w:val="26"/>
        </w:rPr>
        <w:t>физические лица, индивидуальные предприниматели и юридические лица</w:t>
      </w:r>
      <w:r w:rsidR="00B40744" w:rsidRPr="00B26DA5">
        <w:rPr>
          <w:rStyle w:val="a4"/>
          <w:color w:val="000000"/>
          <w:sz w:val="26"/>
          <w:szCs w:val="26"/>
        </w:rPr>
        <w:t xml:space="preserve">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</w:t>
      </w:r>
      <w:bookmarkEnd w:id="4"/>
      <w:r w:rsidR="00185479" w:rsidRPr="00B26DA5">
        <w:rPr>
          <w:rStyle w:val="a4"/>
          <w:color w:val="000000"/>
          <w:sz w:val="26"/>
          <w:szCs w:val="26"/>
        </w:rPr>
        <w:t>:</w:t>
      </w:r>
    </w:p>
    <w:p w:rsidR="00B40744" w:rsidRPr="00B26DA5" w:rsidRDefault="004F30C7" w:rsidP="00601639">
      <w:pPr>
        <w:pStyle w:val="a3"/>
        <w:tabs>
          <w:tab w:val="left" w:pos="152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</w:t>
      </w:r>
      <w:r w:rsidR="00185479" w:rsidRPr="00B26DA5">
        <w:rPr>
          <w:rStyle w:val="a4"/>
          <w:color w:val="000000"/>
          <w:sz w:val="26"/>
          <w:szCs w:val="26"/>
        </w:rPr>
        <w:t xml:space="preserve">1.1. </w:t>
      </w:r>
      <w:r w:rsidR="00B40744" w:rsidRPr="00B26DA5">
        <w:rPr>
          <w:rStyle w:val="a4"/>
          <w:color w:val="000000"/>
          <w:sz w:val="26"/>
          <w:szCs w:val="26"/>
        </w:rPr>
        <w:t>Собственник земельного участка, здания или иного недвижимого имущества,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.2. </w:t>
      </w:r>
      <w:r w:rsidR="00B40744" w:rsidRPr="00B26DA5">
        <w:rPr>
          <w:rStyle w:val="a4"/>
          <w:color w:val="000000"/>
          <w:sz w:val="26"/>
          <w:szCs w:val="26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B40744" w:rsidRPr="00B26DA5" w:rsidRDefault="004F30C7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.3. </w:t>
      </w:r>
      <w:r w:rsidR="00B40744" w:rsidRPr="00B26DA5">
        <w:rPr>
          <w:rStyle w:val="a4"/>
          <w:color w:val="000000"/>
          <w:sz w:val="26"/>
          <w:szCs w:val="26"/>
        </w:rP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.4. </w:t>
      </w:r>
      <w:r w:rsidR="00B40744" w:rsidRPr="00B26DA5">
        <w:rPr>
          <w:rStyle w:val="a4"/>
          <w:color w:val="000000"/>
          <w:sz w:val="26"/>
          <w:szCs w:val="26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.5. </w:t>
      </w:r>
      <w:r w:rsidR="00B40744" w:rsidRPr="00B26DA5">
        <w:rPr>
          <w:rStyle w:val="a4"/>
          <w:color w:val="000000"/>
          <w:sz w:val="26"/>
          <w:szCs w:val="26"/>
        </w:rPr>
        <w:t>Доверительный управляющий недвижимого имущества, к которому присоединяется рекламная конструкция.</w:t>
      </w:r>
    </w:p>
    <w:p w:rsidR="007A7F2E" w:rsidRDefault="004F30C7" w:rsidP="00601639">
      <w:pPr>
        <w:pStyle w:val="a3"/>
        <w:tabs>
          <w:tab w:val="left" w:pos="1402"/>
        </w:tabs>
        <w:autoSpaceDE/>
        <w:autoSpaceDN/>
        <w:ind w:left="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.6. </w:t>
      </w:r>
      <w:r w:rsidR="00B40744" w:rsidRPr="00B26DA5">
        <w:rPr>
          <w:rStyle w:val="a4"/>
          <w:color w:val="000000"/>
          <w:sz w:val="26"/>
          <w:szCs w:val="26"/>
        </w:rPr>
        <w:t>Владелец рекламной конструкции.</w:t>
      </w:r>
    </w:p>
    <w:p w:rsidR="007A7F2E" w:rsidRPr="00B26DA5" w:rsidRDefault="007A7F2E" w:rsidP="00601639">
      <w:pPr>
        <w:pStyle w:val="a3"/>
        <w:tabs>
          <w:tab w:val="left" w:pos="1402"/>
        </w:tabs>
        <w:autoSpaceDE/>
        <w:autoSpaceDN/>
        <w:ind w:left="0" w:firstLine="709"/>
        <w:jc w:val="both"/>
        <w:rPr>
          <w:rStyle w:val="a4"/>
          <w:color w:val="000000"/>
          <w:sz w:val="26"/>
          <w:szCs w:val="26"/>
        </w:rPr>
      </w:pPr>
    </w:p>
    <w:p w:rsidR="007A7F2E" w:rsidRPr="00977F2E" w:rsidRDefault="007A7F2E" w:rsidP="007A7F2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bookmark11"/>
      <w:r w:rsidRPr="00977F2E">
        <w:rPr>
          <w:rFonts w:ascii="Times New Roman" w:hAnsi="Times New Roman" w:cs="Times New Roman"/>
          <w:sz w:val="26"/>
          <w:szCs w:val="26"/>
        </w:rPr>
        <w:t>3. Требования к порядку информирования</w:t>
      </w:r>
    </w:p>
    <w:p w:rsidR="007A7F2E" w:rsidRDefault="007A7F2E" w:rsidP="007A7F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77F2E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7A7F2E" w:rsidRPr="00977F2E" w:rsidRDefault="007A7F2E" w:rsidP="007A7F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7F2E" w:rsidRPr="00977F2E" w:rsidRDefault="007A7F2E" w:rsidP="007A7F2E">
      <w:pPr>
        <w:adjustRightInd w:val="0"/>
        <w:ind w:firstLine="708"/>
        <w:rPr>
          <w:b/>
          <w:sz w:val="26"/>
          <w:szCs w:val="26"/>
          <w:lang w:eastAsia="en-US"/>
        </w:rPr>
      </w:pPr>
      <w:r w:rsidRPr="00977F2E">
        <w:rPr>
          <w:b/>
          <w:sz w:val="26"/>
          <w:szCs w:val="26"/>
          <w:lang w:eastAsia="en-US"/>
        </w:rPr>
        <w:t>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3.1.1. Информирование граждан о порядке предоставления муниципальной услуги осуществляется специалистами отдела архитектуры и жилищно-коммунального хозяйства администрации Трубчевского муниципального района</w:t>
      </w:r>
      <w:r w:rsidRPr="00977F2E">
        <w:rPr>
          <w:color w:val="FF0000"/>
          <w:sz w:val="26"/>
          <w:szCs w:val="26"/>
        </w:rPr>
        <w:t>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lastRenderedPageBreak/>
        <w:t>при устном обращении;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при письменном обращении;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по телефону;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3.1.2. Информация о порядке предоставления муниципальной услуги содержит следующие сведения:</w:t>
      </w:r>
    </w:p>
    <w:p w:rsidR="007A7F2E" w:rsidRPr="00977F2E" w:rsidRDefault="007A7F2E" w:rsidP="007A7F2E">
      <w:pPr>
        <w:shd w:val="clear" w:color="auto" w:fill="FFFFFF"/>
        <w:ind w:firstLine="709"/>
        <w:rPr>
          <w:color w:val="FF0000"/>
          <w:sz w:val="26"/>
          <w:szCs w:val="26"/>
        </w:rPr>
      </w:pPr>
      <w:r w:rsidRPr="00977F2E">
        <w:rPr>
          <w:sz w:val="26"/>
          <w:szCs w:val="26"/>
        </w:rPr>
        <w:t>1) наименование и почтовые адреса администрации Трубчевского муниципального района, ответственного за предоставление муниципальной услуги</w:t>
      </w:r>
      <w:r w:rsidRPr="00977F2E">
        <w:rPr>
          <w:color w:val="FF0000"/>
          <w:sz w:val="26"/>
          <w:szCs w:val="26"/>
        </w:rPr>
        <w:t>;</w:t>
      </w:r>
    </w:p>
    <w:p w:rsidR="007A7F2E" w:rsidRPr="00977F2E" w:rsidRDefault="007A7F2E" w:rsidP="007A7F2E">
      <w:pPr>
        <w:shd w:val="clear" w:color="auto" w:fill="FFFFFF"/>
        <w:ind w:firstLine="709"/>
        <w:rPr>
          <w:color w:val="FF0000"/>
          <w:sz w:val="26"/>
          <w:szCs w:val="26"/>
        </w:rPr>
      </w:pPr>
      <w:r w:rsidRPr="00977F2E">
        <w:rPr>
          <w:sz w:val="26"/>
          <w:szCs w:val="26"/>
        </w:rPr>
        <w:t>2) справочные номера телефонов администрации Трубчевского муниципального района, ответственного за предоставление муниципальной услуги</w:t>
      </w:r>
      <w:r w:rsidRPr="00977F2E">
        <w:rPr>
          <w:color w:val="FF0000"/>
          <w:sz w:val="26"/>
          <w:szCs w:val="26"/>
        </w:rPr>
        <w:t>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4) график работы администрации Трубчевского муниципального района и ее уполномоченного органа, ответственного за предоставление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8) текст административного регламента с приложениями;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9) краткое описание порядка предоставления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3.1.3. Информацию о порядке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6"/>
        <w:gridCol w:w="3760"/>
      </w:tblGrid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№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Адрес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В отделе архитектуры и жилищно-коммунального хозяйства администрации Трубчевского муниципального района (далее – отдел архитектуры, уполномоченный орган):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1.1.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 официальном сайте администрации 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http://www.trubech.ru/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личном обращении в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1.3.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С использованием средств телефонной связи:</w:t>
            </w:r>
            <w:r w:rsidRPr="00977F2E">
              <w:rPr>
                <w:sz w:val="26"/>
                <w:szCs w:val="26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(48352) 2-21-21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1.4.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На информационном стенде в отделе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1.5.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почте в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1.6.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</w:t>
            </w:r>
            <w:r w:rsidRPr="00977F2E">
              <w:rPr>
                <w:sz w:val="26"/>
                <w:szCs w:val="26"/>
              </w:rPr>
              <w:lastRenderedPageBreak/>
              <w:t xml:space="preserve">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admtrub@yandex.ru,</w:t>
            </w:r>
          </w:p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tr-arch@mail.ru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На официальном сайте федеральной государственной информационной системы «Единый портал государственных и муниципальных услуг (функций)»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http://www.gosuslugi.ru</w:t>
            </w:r>
          </w:p>
        </w:tc>
      </w:tr>
    </w:tbl>
    <w:p w:rsidR="007A7F2E" w:rsidRPr="00977F2E" w:rsidRDefault="007A7F2E" w:rsidP="007A7F2E">
      <w:pPr>
        <w:shd w:val="clear" w:color="auto" w:fill="FFFFFF"/>
        <w:ind w:firstLine="708"/>
        <w:textAlignment w:val="baseline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</w:rPr>
        <w:t>3.1.4. Сведения о ходе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0"/>
        <w:gridCol w:w="3766"/>
      </w:tblGrid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№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Адрес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В отделе архитектуры: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1.1.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С использованием средств телефонной связи:</w:t>
            </w:r>
            <w:r w:rsidRPr="00977F2E">
              <w:rPr>
                <w:sz w:val="26"/>
                <w:szCs w:val="26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(48352) 2-21-21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1.3.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почте в отделе архитектуры 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1.4.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admtrub@yandex.ru,</w:t>
            </w:r>
          </w:p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tr-arch@mail.ru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http://www.gosuslugi.ru</w:t>
            </w:r>
          </w:p>
        </w:tc>
      </w:tr>
    </w:tbl>
    <w:p w:rsidR="007A7F2E" w:rsidRPr="00977F2E" w:rsidRDefault="007A7F2E" w:rsidP="007A7F2E">
      <w:pPr>
        <w:ind w:firstLine="709"/>
        <w:rPr>
          <w:sz w:val="26"/>
          <w:szCs w:val="26"/>
          <w:lang w:val="en-US"/>
        </w:rPr>
      </w:pP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3.1.5. Информирование проводится в форме: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устного информирования;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письменного информирования.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Устное информирование осуществляется специалистами отдела архитектуры при обращении заявителей за информацией лично или по телефону.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отдела архитектуры, в который обратился заявитель, фамилии, имени, отчестве и должности специалиста, принявшего телефонный звонок.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 xml:space="preserve">При устном обращении заявителя (по телефону) специалисты дают ответы </w:t>
      </w:r>
      <w:r w:rsidRPr="00977F2E">
        <w:rPr>
          <w:spacing w:val="2"/>
          <w:sz w:val="26"/>
          <w:szCs w:val="26"/>
          <w:shd w:val="clear" w:color="auto" w:fill="FFFFFF"/>
        </w:rPr>
        <w:lastRenderedPageBreak/>
        <w:t>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по имуществу.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</w:p>
    <w:p w:rsidR="007A7F2E" w:rsidRPr="00977F2E" w:rsidRDefault="007A7F2E" w:rsidP="007A7F2E">
      <w:pPr>
        <w:adjustRightInd w:val="0"/>
        <w:ind w:firstLine="708"/>
        <w:rPr>
          <w:b/>
          <w:sz w:val="26"/>
          <w:szCs w:val="26"/>
          <w:lang w:eastAsia="en-US"/>
        </w:rPr>
      </w:pPr>
      <w:r w:rsidRPr="00977F2E">
        <w:rPr>
          <w:b/>
          <w:sz w:val="26"/>
          <w:szCs w:val="26"/>
          <w:lang w:eastAsia="en-US"/>
        </w:rPr>
        <w:t>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 xml:space="preserve">3.2.1. Справочная информация: 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 xml:space="preserve">- 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3.2.2. Информационный стенд отдела архитектуры содержат следующую информацию: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 xml:space="preserve">- об утвержденном административном регламенте предоставления </w:t>
      </w:r>
      <w:r w:rsidRPr="00977F2E">
        <w:rPr>
          <w:spacing w:val="2"/>
          <w:sz w:val="26"/>
          <w:szCs w:val="26"/>
          <w:shd w:val="clear" w:color="auto" w:fill="FFFFFF"/>
        </w:rPr>
        <w:lastRenderedPageBreak/>
        <w:t>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справочных телефонах отдела по имуществу;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образец заполнения заявления;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краткое изложение процедур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блок-схему (блок-схемы)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3.2.3. Страница отдела архитектуры</w:t>
      </w:r>
      <w:r>
        <w:rPr>
          <w:spacing w:val="2"/>
          <w:sz w:val="26"/>
          <w:szCs w:val="26"/>
          <w:shd w:val="clear" w:color="auto" w:fill="FFFFFF"/>
        </w:rPr>
        <w:t xml:space="preserve"> </w:t>
      </w:r>
      <w:r w:rsidRPr="00977F2E">
        <w:rPr>
          <w:spacing w:val="2"/>
          <w:sz w:val="26"/>
          <w:szCs w:val="26"/>
          <w:shd w:val="clear" w:color="auto" w:fill="FFFFFF"/>
        </w:rPr>
        <w:t xml:space="preserve"> на официальном сайте администрации Трубчевского муниципального района содержит следующую информацию: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справочных телефонах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краткое изложение процедуры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  <w:shd w:val="clear" w:color="auto" w:fill="FFFFFF"/>
        </w:rPr>
      </w:pPr>
      <w:r w:rsidRPr="00977F2E">
        <w:rPr>
          <w:spacing w:val="2"/>
          <w:sz w:val="26"/>
          <w:szCs w:val="26"/>
          <w:shd w:val="clear" w:color="auto" w:fill="FFFFFF"/>
        </w:rPr>
        <w:t>3.2.4. Единый портал содержит следующую информацию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lastRenderedPageBreak/>
        <w:t>- о справочных телефонах ОМСУ;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 и адресе его электронной почты;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Единого портала, извлечения из нормативных правовых актов, регулирующих предоставление муниципальной услуги.</w:t>
      </w:r>
    </w:p>
    <w:p w:rsidR="007A7F2E" w:rsidRPr="00977F2E" w:rsidRDefault="007A7F2E" w:rsidP="007A7F2E">
      <w:pPr>
        <w:pStyle w:val="ConsPlusNormal0"/>
        <w:jc w:val="both"/>
        <w:rPr>
          <w:sz w:val="26"/>
          <w:szCs w:val="26"/>
        </w:rPr>
      </w:pPr>
    </w:p>
    <w:p w:rsidR="00F02594" w:rsidRPr="00B26DA5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6"/>
          <w:szCs w:val="26"/>
          <w:lang w:val="ru-RU"/>
        </w:rPr>
      </w:pPr>
    </w:p>
    <w:p w:rsidR="00F02594" w:rsidRPr="00B26DA5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</w:rPr>
        <w:t>II</w:t>
      </w:r>
      <w:r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Стандарт предоставления Муниципальной услуги</w:t>
      </w:r>
      <w:bookmarkEnd w:id="5"/>
    </w:p>
    <w:p w:rsidR="00D72ADA" w:rsidRPr="00B26DA5" w:rsidRDefault="00D72ADA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6"/>
          <w:szCs w:val="26"/>
          <w:lang w:val="ru-RU"/>
        </w:rPr>
      </w:pPr>
    </w:p>
    <w:p w:rsidR="00D72ADA" w:rsidRPr="00B26DA5" w:rsidRDefault="00D72ADA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40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bookmarkStart w:id="6" w:name="bookmark14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4. </w:t>
      </w:r>
      <w:bookmarkStart w:id="7" w:name="bookmark12"/>
      <w:bookmarkEnd w:id="6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Наименование Муниципальной услуги</w:t>
      </w:r>
      <w:bookmarkEnd w:id="7"/>
    </w:p>
    <w:p w:rsidR="00D72ADA" w:rsidRPr="00B26DA5" w:rsidRDefault="00D72ADA" w:rsidP="00DA2586">
      <w:pPr>
        <w:pStyle w:val="a3"/>
        <w:tabs>
          <w:tab w:val="left" w:pos="1196"/>
        </w:tabs>
        <w:autoSpaceDE/>
        <w:autoSpaceDN/>
        <w:ind w:left="0" w:right="40" w:firstLine="426"/>
        <w:jc w:val="both"/>
        <w:rPr>
          <w:sz w:val="26"/>
          <w:szCs w:val="26"/>
        </w:rPr>
      </w:pPr>
      <w:bookmarkStart w:id="8" w:name="bookmark13"/>
      <w:r w:rsidRPr="00B26DA5">
        <w:rPr>
          <w:rStyle w:val="a4"/>
          <w:color w:val="000000"/>
          <w:sz w:val="26"/>
          <w:szCs w:val="26"/>
        </w:rPr>
        <w:t>4.1. Муниципальная услуга «Выдача разрешений на установку и эксплуатацию рекламных конструкций, аннулирование ранее выданных разрешений».</w:t>
      </w:r>
      <w:bookmarkEnd w:id="8"/>
    </w:p>
    <w:p w:rsidR="00D72ADA" w:rsidRPr="00B26DA5" w:rsidRDefault="006E4D4C" w:rsidP="00601639">
      <w:pPr>
        <w:pStyle w:val="31"/>
        <w:keepNext/>
        <w:keepLines/>
        <w:shd w:val="clear" w:color="auto" w:fill="auto"/>
        <w:tabs>
          <w:tab w:val="left" w:pos="264"/>
        </w:tabs>
        <w:spacing w:after="0" w:line="240" w:lineRule="auto"/>
        <w:ind w:right="40" w:firstLine="426"/>
        <w:jc w:val="left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5</w:t>
      </w:r>
      <w:r w:rsidR="00D72ADA"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Наименование органа, предоставляющего Муниципальную услугу</w:t>
      </w:r>
    </w:p>
    <w:p w:rsidR="00D72ADA" w:rsidRPr="00B26DA5" w:rsidRDefault="006E4D4C" w:rsidP="00601639">
      <w:pPr>
        <w:pStyle w:val="a3"/>
        <w:tabs>
          <w:tab w:val="left" w:pos="1321"/>
        </w:tabs>
        <w:autoSpaceDE/>
        <w:autoSpaceDN/>
        <w:ind w:left="0" w:right="40" w:firstLine="426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 xml:space="preserve">.1. </w:t>
      </w:r>
      <w:r w:rsidR="00D72ADA" w:rsidRPr="00B26DA5">
        <w:rPr>
          <w:rStyle w:val="a4"/>
          <w:color w:val="000000"/>
          <w:sz w:val="26"/>
          <w:szCs w:val="26"/>
        </w:rPr>
        <w:t>Органом, ответственным за предоставление Муниципальной услуги, является Администрация.</w:t>
      </w:r>
    </w:p>
    <w:p w:rsidR="00D72ADA" w:rsidRPr="00B26DA5" w:rsidRDefault="006E4D4C" w:rsidP="00601639">
      <w:pPr>
        <w:pStyle w:val="a3"/>
        <w:tabs>
          <w:tab w:val="left" w:pos="1244"/>
        </w:tabs>
        <w:autoSpaceDE/>
        <w:autoSpaceDN/>
        <w:ind w:left="0" w:right="40" w:firstLine="426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2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r w:rsidR="00D72ADA" w:rsidRPr="00B26DA5">
        <w:rPr>
          <w:rStyle w:val="a4"/>
          <w:color w:val="000000"/>
          <w:sz w:val="26"/>
          <w:szCs w:val="26"/>
        </w:rPr>
        <w:t xml:space="preserve">Администрация обеспечивает предоставление Муниципальной услуги в электронной форме посредством </w:t>
      </w:r>
      <w:r w:rsidR="000B3554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>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D72ADA" w:rsidRPr="00B26DA5" w:rsidRDefault="006E4D4C" w:rsidP="00601639">
      <w:pPr>
        <w:pStyle w:val="a3"/>
        <w:tabs>
          <w:tab w:val="left" w:pos="1316"/>
        </w:tabs>
        <w:autoSpaceDE/>
        <w:autoSpaceDN/>
        <w:ind w:left="0" w:right="40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3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bookmarkStart w:id="9" w:name="_Hlk36137759"/>
      <w:bookmarkStart w:id="10" w:name="_GoBack"/>
      <w:r w:rsidR="00D72ADA" w:rsidRPr="00B26DA5">
        <w:rPr>
          <w:rStyle w:val="a4"/>
          <w:color w:val="000000"/>
          <w:sz w:val="26"/>
          <w:szCs w:val="26"/>
        </w:rPr>
        <w:t>Непосредственное предоставление Муниципальной услуги осуществля</w:t>
      </w:r>
      <w:r w:rsidR="00F87533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>т структурн</w:t>
      </w:r>
      <w:r w:rsidR="00F87533" w:rsidRPr="00B26DA5">
        <w:rPr>
          <w:rStyle w:val="a4"/>
          <w:color w:val="000000"/>
          <w:sz w:val="26"/>
          <w:szCs w:val="26"/>
        </w:rPr>
        <w:t>о</w:t>
      </w:r>
      <w:r w:rsidR="00D72ADA" w:rsidRPr="00B26DA5">
        <w:rPr>
          <w:rStyle w:val="a4"/>
          <w:color w:val="000000"/>
          <w:sz w:val="26"/>
          <w:szCs w:val="26"/>
        </w:rPr>
        <w:t>е подразделени</w:t>
      </w:r>
      <w:r w:rsidR="00F87533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 xml:space="preserve"> Администрации </w:t>
      </w:r>
      <w:r w:rsidR="00CF2C5F" w:rsidRPr="00B26DA5">
        <w:rPr>
          <w:rStyle w:val="a4"/>
          <w:color w:val="000000"/>
          <w:sz w:val="26"/>
          <w:szCs w:val="26"/>
        </w:rPr>
        <w:t>–</w:t>
      </w:r>
      <w:r w:rsidR="00D72ADA" w:rsidRPr="00B26DA5">
        <w:rPr>
          <w:rStyle w:val="a4"/>
          <w:color w:val="000000"/>
          <w:sz w:val="26"/>
          <w:szCs w:val="26"/>
        </w:rPr>
        <w:t xml:space="preserve"> </w:t>
      </w:r>
      <w:r w:rsidR="00CF2C5F" w:rsidRPr="00B26DA5">
        <w:rPr>
          <w:rStyle w:val="a4"/>
          <w:color w:val="000000"/>
          <w:sz w:val="26"/>
          <w:szCs w:val="26"/>
        </w:rPr>
        <w:t>отдел  архитектуры  и  ЖКХ</w:t>
      </w:r>
      <w:r w:rsidR="000B3554" w:rsidRPr="00B26DA5">
        <w:rPr>
          <w:rStyle w:val="a4"/>
          <w:color w:val="000000"/>
          <w:sz w:val="26"/>
          <w:szCs w:val="26"/>
        </w:rPr>
        <w:t>____________________________</w:t>
      </w:r>
      <w:r w:rsidR="00D72ADA" w:rsidRPr="00B26DA5">
        <w:rPr>
          <w:rStyle w:val="a4"/>
          <w:color w:val="000000"/>
          <w:sz w:val="26"/>
          <w:szCs w:val="26"/>
        </w:rPr>
        <w:t>.</w:t>
      </w:r>
      <w:bookmarkEnd w:id="9"/>
      <w:bookmarkEnd w:id="10"/>
    </w:p>
    <w:p w:rsidR="00D72ADA" w:rsidRPr="00B26DA5" w:rsidRDefault="006E4D4C" w:rsidP="00601639">
      <w:pPr>
        <w:pStyle w:val="a3"/>
        <w:tabs>
          <w:tab w:val="left" w:pos="1446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5.4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r w:rsidR="00D72ADA" w:rsidRPr="00B26DA5">
        <w:rPr>
          <w:rStyle w:val="a4"/>
          <w:color w:val="000000"/>
          <w:sz w:val="26"/>
          <w:szCs w:val="26"/>
        </w:rPr>
        <w:t xml:space="preserve">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</w:t>
      </w:r>
      <w:r w:rsidR="000B3554" w:rsidRPr="00B26DA5">
        <w:rPr>
          <w:rStyle w:val="a4"/>
          <w:color w:val="000000"/>
          <w:sz w:val="26"/>
          <w:szCs w:val="26"/>
        </w:rPr>
        <w:t>Брянской</w:t>
      </w:r>
      <w:r w:rsidR="00D72ADA" w:rsidRPr="00B26DA5">
        <w:rPr>
          <w:rStyle w:val="a4"/>
          <w:color w:val="000000"/>
          <w:sz w:val="26"/>
          <w:szCs w:val="26"/>
        </w:rPr>
        <w:t xml:space="preserve"> области государственных услуг и предоставляются организациями, участвующими в предоставлении государственных услуг</w:t>
      </w:r>
      <w:r w:rsidR="000B3554" w:rsidRPr="00B26DA5">
        <w:rPr>
          <w:rStyle w:val="a4"/>
          <w:color w:val="000000"/>
          <w:sz w:val="26"/>
          <w:szCs w:val="26"/>
        </w:rPr>
        <w:t>.</w:t>
      </w:r>
    </w:p>
    <w:p w:rsidR="002106CE" w:rsidRPr="00B26DA5" w:rsidRDefault="006E4D4C" w:rsidP="00601639">
      <w:pPr>
        <w:pStyle w:val="a3"/>
        <w:tabs>
          <w:tab w:val="left" w:pos="1282"/>
        </w:tabs>
        <w:autoSpaceDE/>
        <w:autoSpaceDN/>
        <w:ind w:left="0" w:right="20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2106CE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5</w:t>
      </w:r>
      <w:r w:rsidR="002106CE" w:rsidRPr="00B26DA5">
        <w:rPr>
          <w:rStyle w:val="a4"/>
          <w:color w:val="000000"/>
          <w:sz w:val="26"/>
          <w:szCs w:val="26"/>
        </w:rPr>
        <w:t>. В целях предоставления Муниципальной услуги Администрация взаимодействует с: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Управление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>м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Федеральной налоговой службы по Брянской области;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Управление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>м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Федеральной службы государственной регистрации, кадастра и картографии по Брянской области;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color w:val="FF0000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Отдел государственной инспекции безопасности дорожного движения Управления Министерства внутренних дел России</w:t>
      </w:r>
      <w:r w:rsidRPr="00B26DA5">
        <w:rPr>
          <w:rFonts w:eastAsiaTheme="minorHAnsi"/>
          <w:color w:val="FF0000"/>
          <w:sz w:val="26"/>
          <w:szCs w:val="26"/>
          <w:lang w:eastAsia="en-US" w:bidi="ar-SA"/>
        </w:rPr>
        <w:t>;</w:t>
      </w:r>
    </w:p>
    <w:p w:rsidR="000B3554" w:rsidRPr="00B26DA5" w:rsidRDefault="002106CE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11" w:name="dep76"/>
      <w:r w:rsidRPr="00B26DA5">
        <w:rPr>
          <w:rStyle w:val="department-title"/>
          <w:sz w:val="26"/>
          <w:szCs w:val="26"/>
        </w:rPr>
        <w:t>Управлением по охране и сохранению историко-культурного наследия Брянской области</w:t>
      </w:r>
      <w:bookmarkEnd w:id="11"/>
      <w:r w:rsidR="000B3554"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0B3554" w:rsidRPr="00B26DA5" w:rsidRDefault="002106CE" w:rsidP="00601639">
      <w:pPr>
        <w:widowControl/>
        <w:adjustRightInd w:val="0"/>
        <w:ind w:firstLine="720"/>
        <w:jc w:val="both"/>
        <w:rPr>
          <w:rStyle w:val="department-title"/>
          <w:sz w:val="26"/>
          <w:szCs w:val="26"/>
        </w:rPr>
      </w:pPr>
      <w:r w:rsidRPr="00B26DA5">
        <w:rPr>
          <w:rStyle w:val="department-title"/>
          <w:sz w:val="26"/>
          <w:szCs w:val="26"/>
        </w:rPr>
        <w:t>Управлением Федеральной службы по надзору в сфере природопользования по Брянской области</w:t>
      </w:r>
      <w:r w:rsidR="000B3554" w:rsidRPr="00B26DA5">
        <w:rPr>
          <w:rStyle w:val="department-title"/>
          <w:sz w:val="26"/>
          <w:szCs w:val="26"/>
        </w:rPr>
        <w:t>;</w:t>
      </w:r>
    </w:p>
    <w:p w:rsidR="002106CE" w:rsidRPr="00B26DA5" w:rsidRDefault="002106CE" w:rsidP="00601639">
      <w:pPr>
        <w:pStyle w:val="a3"/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организаци</w:t>
      </w:r>
      <w:r w:rsidR="00791C24" w:rsidRPr="00B26DA5">
        <w:rPr>
          <w:sz w:val="26"/>
          <w:szCs w:val="26"/>
        </w:rPr>
        <w:t>ями</w:t>
      </w:r>
      <w:r w:rsidRPr="00B26DA5">
        <w:rPr>
          <w:sz w:val="26"/>
          <w:szCs w:val="26"/>
        </w:rPr>
        <w:t>, осуществляющи</w:t>
      </w:r>
      <w:r w:rsidR="00791C24" w:rsidRPr="00B26DA5">
        <w:rPr>
          <w:sz w:val="26"/>
          <w:szCs w:val="26"/>
        </w:rPr>
        <w:t>ми</w:t>
      </w:r>
      <w:r w:rsidRPr="00B26DA5">
        <w:rPr>
          <w:sz w:val="26"/>
          <w:szCs w:val="26"/>
        </w:rPr>
        <w:t xml:space="preserve"> подготовку дизайн-проекта (проектной документации) рекламной конструкции;</w:t>
      </w:r>
    </w:p>
    <w:p w:rsidR="002106CE" w:rsidRPr="00B26DA5" w:rsidRDefault="002106CE" w:rsidP="00601639">
      <w:pPr>
        <w:pStyle w:val="a3"/>
        <w:ind w:left="0" w:right="183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организаци</w:t>
      </w:r>
      <w:r w:rsidR="00791C24" w:rsidRPr="00B26DA5">
        <w:rPr>
          <w:sz w:val="26"/>
          <w:szCs w:val="26"/>
        </w:rPr>
        <w:t>ями</w:t>
      </w:r>
      <w:r w:rsidRPr="00B26DA5">
        <w:rPr>
          <w:sz w:val="26"/>
          <w:szCs w:val="26"/>
        </w:rPr>
        <w:t>, осуществляющ</w:t>
      </w:r>
      <w:r w:rsidR="00791C24" w:rsidRPr="00B26DA5">
        <w:rPr>
          <w:sz w:val="26"/>
          <w:szCs w:val="26"/>
        </w:rPr>
        <w:t>ими</w:t>
      </w:r>
      <w:r w:rsidRPr="00B26DA5">
        <w:rPr>
          <w:sz w:val="26"/>
          <w:szCs w:val="26"/>
        </w:rPr>
        <w:t xml:space="preserve"> согласование возможности установки </w:t>
      </w:r>
      <w:r w:rsidRPr="00B26DA5">
        <w:rPr>
          <w:sz w:val="26"/>
          <w:szCs w:val="26"/>
        </w:rPr>
        <w:lastRenderedPageBreak/>
        <w:t>рекламной конструкции вблизи находящихся в их ведении инженерных сетей;</w:t>
      </w:r>
    </w:p>
    <w:p w:rsidR="002106CE" w:rsidRPr="00B26DA5" w:rsidRDefault="002106CE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иные согласующие организации.</w:t>
      </w:r>
    </w:p>
    <w:p w:rsidR="006E4D4C" w:rsidRPr="00B26DA5" w:rsidRDefault="006E4D4C" w:rsidP="00601639">
      <w:pPr>
        <w:pStyle w:val="a3"/>
        <w:ind w:left="0" w:firstLine="709"/>
        <w:jc w:val="both"/>
        <w:rPr>
          <w:sz w:val="26"/>
          <w:szCs w:val="26"/>
        </w:rPr>
      </w:pPr>
    </w:p>
    <w:p w:rsidR="006E4D4C" w:rsidRPr="00B26DA5" w:rsidRDefault="006E4D4C" w:rsidP="00601639">
      <w:pPr>
        <w:pStyle w:val="51"/>
        <w:shd w:val="clear" w:color="auto" w:fill="auto"/>
        <w:tabs>
          <w:tab w:val="left" w:pos="259"/>
        </w:tabs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6. Результат предоставления Муниципальной услуги</w:t>
      </w:r>
    </w:p>
    <w:p w:rsidR="002106CE" w:rsidRPr="00B26DA5" w:rsidRDefault="006E4D4C" w:rsidP="00601639">
      <w:pPr>
        <w:widowControl/>
        <w:adjustRightInd w:val="0"/>
        <w:ind w:firstLine="709"/>
        <w:jc w:val="both"/>
        <w:rPr>
          <w:rFonts w:eastAsiaTheme="minorHAnsi"/>
          <w:sz w:val="26"/>
          <w:szCs w:val="26"/>
          <w:lang w:eastAsia="en-US" w:bidi="ar-SA"/>
        </w:rPr>
      </w:pPr>
      <w:bookmarkStart w:id="12" w:name="sub_25"/>
      <w:r w:rsidRPr="00B26DA5">
        <w:rPr>
          <w:rFonts w:eastAsiaTheme="minorHAnsi"/>
          <w:sz w:val="26"/>
          <w:szCs w:val="26"/>
          <w:lang w:eastAsia="en-US" w:bidi="ar-SA"/>
        </w:rPr>
        <w:t>6.1.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 xml:space="preserve"> Результатом предоставления муниципальной услуги является:</w:t>
      </w:r>
    </w:p>
    <w:p w:rsidR="002106CE" w:rsidRPr="00B26DA5" w:rsidRDefault="002106CE" w:rsidP="00601639">
      <w:pPr>
        <w:pStyle w:val="a3"/>
        <w:tabs>
          <w:tab w:val="left" w:pos="1474"/>
        </w:tabs>
        <w:autoSpaceDE/>
        <w:autoSpaceDN/>
        <w:ind w:left="0" w:right="20" w:firstLine="709"/>
        <w:jc w:val="both"/>
        <w:rPr>
          <w:rFonts w:eastAsiaTheme="minorHAnsi"/>
          <w:sz w:val="26"/>
          <w:szCs w:val="26"/>
          <w:lang w:eastAsia="en-US" w:bidi="ar-SA"/>
        </w:rPr>
      </w:pPr>
      <w:bookmarkStart w:id="13" w:name="sub_251"/>
      <w:bookmarkEnd w:id="12"/>
      <w:r w:rsidRPr="00B26DA5">
        <w:rPr>
          <w:rFonts w:eastAsiaTheme="minorHAnsi"/>
          <w:sz w:val="26"/>
          <w:szCs w:val="26"/>
          <w:lang w:eastAsia="en-US" w:bidi="ar-SA"/>
        </w:rPr>
        <w:t xml:space="preserve">1) разрешение на установку и эксплуатацию рекламной конструкции </w:t>
      </w:r>
      <w:r w:rsidRPr="00B26DA5">
        <w:rPr>
          <w:rStyle w:val="a4"/>
          <w:color w:val="000000"/>
          <w:sz w:val="26"/>
          <w:szCs w:val="26"/>
        </w:rPr>
        <w:t>на бланке по форме, приведенной в Приложении 1 к настоящему Административному регламенту</w:t>
      </w:r>
      <w:r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3C5425" w:rsidRPr="00B26DA5" w:rsidRDefault="003C5425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2) решение об аннулировании разрешения на установку и эксплуатацию рекламной конструкции</w:t>
      </w:r>
      <w:r w:rsidRPr="00B26DA5">
        <w:rPr>
          <w:rStyle w:val="a4"/>
          <w:color w:val="000000"/>
          <w:sz w:val="26"/>
          <w:szCs w:val="26"/>
        </w:rPr>
        <w:t>, в случае обращения за аннулированием разрешения на установку и эксплуатацию рекламной конструкции в форме письма, приведенного в Приложении 2 к настоящему Административному регламенту.</w:t>
      </w:r>
    </w:p>
    <w:p w:rsidR="003C5425" w:rsidRPr="00B26DA5" w:rsidRDefault="003C542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3) Решение об отказе в предоставлении Муниципальной услуги, в случае наличия оснований для отказа в предоставлении Муниципальной услуги, указанных </w:t>
      </w:r>
      <w:r w:rsidRPr="00B26DA5">
        <w:rPr>
          <w:rStyle w:val="a4"/>
          <w:sz w:val="26"/>
          <w:szCs w:val="26"/>
        </w:rPr>
        <w:t xml:space="preserve">в </w:t>
      </w:r>
      <w:r w:rsidR="00135D86" w:rsidRPr="00B26DA5">
        <w:rPr>
          <w:rStyle w:val="a4"/>
          <w:sz w:val="26"/>
          <w:szCs w:val="26"/>
        </w:rPr>
        <w:t>пункте</w:t>
      </w:r>
      <w:r w:rsidRPr="00B26DA5">
        <w:rPr>
          <w:rStyle w:val="a4"/>
          <w:sz w:val="26"/>
          <w:szCs w:val="26"/>
        </w:rPr>
        <w:t xml:space="preserve"> 13</w:t>
      </w:r>
      <w:r w:rsidRPr="00B26DA5">
        <w:rPr>
          <w:rStyle w:val="a4"/>
          <w:color w:val="000000"/>
          <w:sz w:val="26"/>
          <w:szCs w:val="26"/>
        </w:rPr>
        <w:t xml:space="preserve"> настоящего Административного регламента, по форме, приведенной в Приложении 3 к настоящему Административному регламенту.</w:t>
      </w:r>
    </w:p>
    <w:bookmarkEnd w:id="13"/>
    <w:p w:rsidR="003C5425" w:rsidRPr="00B26DA5" w:rsidRDefault="003C5425" w:rsidP="00601639">
      <w:pPr>
        <w:pStyle w:val="a3"/>
        <w:tabs>
          <w:tab w:val="left" w:pos="1398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</w:p>
    <w:p w:rsidR="003C5425" w:rsidRPr="00B26DA5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7</w:t>
      </w:r>
      <w:r w:rsidR="003C5425"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Срок и порядок регистрации заявления Заявителя о предоставлении Муниципальной услуги</w:t>
      </w:r>
    </w:p>
    <w:p w:rsidR="003C5425" w:rsidRPr="00B26DA5" w:rsidRDefault="003C5425" w:rsidP="00601639">
      <w:pPr>
        <w:pStyle w:val="51"/>
        <w:shd w:val="clear" w:color="auto" w:fill="auto"/>
        <w:tabs>
          <w:tab w:val="left" w:pos="944"/>
        </w:tabs>
        <w:spacing w:line="240" w:lineRule="auto"/>
        <w:jc w:val="both"/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C5425" w:rsidRPr="00B26DA5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3C5425" w:rsidRPr="00B26DA5"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  <w:t>.1.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 xml:space="preserve">Заявление о предоставлении Муниципальной услуги, поданное в электронной форме посредством </w:t>
      </w:r>
      <w:r w:rsidR="00F87533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Е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 xml:space="preserve">ПГУ до 16:00 рабочего дня, регистрируется в Администрации в день его подачи. Заявление, поданное посредством </w:t>
      </w:r>
      <w:r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Е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ПГУ после 16:00 рабочего дня либо в нерабочий день, регистрируется в Администрации на следующий рабочий день.</w:t>
      </w:r>
    </w:p>
    <w:p w:rsidR="00F87533" w:rsidRPr="00B26DA5" w:rsidRDefault="006E4D4C" w:rsidP="00791C24">
      <w:pPr>
        <w:pStyle w:val="a3"/>
        <w:tabs>
          <w:tab w:val="left" w:pos="1273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  <w:bookmarkStart w:id="14" w:name="bookmark17"/>
      <w:r w:rsidRPr="00B26DA5">
        <w:rPr>
          <w:rStyle w:val="a4"/>
          <w:color w:val="000000"/>
          <w:sz w:val="26"/>
          <w:szCs w:val="26"/>
        </w:rPr>
        <w:t>7</w:t>
      </w:r>
      <w:r w:rsidR="003C5425" w:rsidRPr="00B26DA5">
        <w:rPr>
          <w:rStyle w:val="a4"/>
          <w:color w:val="000000"/>
          <w:sz w:val="26"/>
          <w:szCs w:val="26"/>
        </w:rPr>
        <w:t xml:space="preserve">.2. Заявление, поданное в иных формах в соответствии с Федеральным законом от 27.07.2010 № 210-ФЗ «Об организации предоставления государственных и муниципальных услуг», регистрируется в Администрации </w:t>
      </w:r>
      <w:r w:rsidR="000E1D95" w:rsidRPr="00B26DA5">
        <w:rPr>
          <w:rStyle w:val="a4"/>
          <w:color w:val="000000"/>
          <w:sz w:val="26"/>
          <w:szCs w:val="26"/>
        </w:rPr>
        <w:t xml:space="preserve">в срок, не превышающий 1 рабочего дня </w:t>
      </w:r>
      <w:r w:rsidR="003C5425" w:rsidRPr="00B26DA5">
        <w:rPr>
          <w:rStyle w:val="a4"/>
          <w:color w:val="000000"/>
          <w:sz w:val="26"/>
          <w:szCs w:val="26"/>
        </w:rPr>
        <w:t>в порядке, установленном организационно-распорядительным документом Администрации.</w:t>
      </w:r>
      <w:bookmarkEnd w:id="14"/>
    </w:p>
    <w:p w:rsidR="00791C24" w:rsidRPr="00B26DA5" w:rsidRDefault="00791C24" w:rsidP="00791C24">
      <w:pPr>
        <w:pStyle w:val="a3"/>
        <w:tabs>
          <w:tab w:val="left" w:pos="1273"/>
        </w:tabs>
        <w:autoSpaceDE/>
        <w:autoSpaceDN/>
        <w:ind w:left="0" w:right="20" w:firstLine="567"/>
        <w:jc w:val="both"/>
        <w:rPr>
          <w:sz w:val="26"/>
          <w:szCs w:val="26"/>
        </w:rPr>
      </w:pPr>
    </w:p>
    <w:p w:rsidR="00791C24" w:rsidRPr="00B26DA5" w:rsidRDefault="00791C24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6"/>
          <w:szCs w:val="26"/>
          <w:shd w:val="clear" w:color="auto" w:fill="FFFFFF"/>
          <w:lang w:val="ru-RU"/>
        </w:rPr>
      </w:pPr>
      <w:r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 xml:space="preserve">  </w:t>
      </w:r>
      <w:r w:rsidR="006E4D4C"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>8.</w:t>
      </w:r>
      <w:bookmarkStart w:id="15" w:name="bookmark18"/>
      <w:r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 xml:space="preserve">  </w:t>
      </w:r>
      <w:r w:rsidR="006E4D4C"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Срок предоставления Муниципальной услуги</w:t>
      </w:r>
      <w:bookmarkEnd w:id="15"/>
    </w:p>
    <w:p w:rsidR="006E4D4C" w:rsidRPr="00B26DA5" w:rsidRDefault="006E4D4C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8.1. Срок предоставления муниципальной услуги составляет не более 2 месяцев со дня поступления в Администрацию заявления со всеми необходимыми документами. Предоставление муниципальной услуги осуществляется при соблюдении условий письменного обращения (заявления) о выдаче разрешения на установку и эксплуатацию рекламной конструкции в соответствии с перечнем предоставляемой информации.</w:t>
      </w:r>
    </w:p>
    <w:p w:rsidR="006711FF" w:rsidRPr="00B26DA5" w:rsidRDefault="006711FF" w:rsidP="000E1D95">
      <w:pPr>
        <w:ind w:firstLine="567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8.2. Решение об аннулировании разрешения принимается Администрацией: 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1) в течение месяца со дня направления ему владельцем рекламной конструкции уведомления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о своем отказе от дальнейшего использования разрешения;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2) в течение месяца с момента направления ему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</w:t>
      </w:r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заключенного между таким собственником или таким владельцем недвижимого имущества и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6E4D4C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6"/>
          <w:szCs w:val="26"/>
          <w:lang w:eastAsia="en-US" w:bidi="ar-SA"/>
        </w:rPr>
      </w:pPr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9.</w:t>
      </w:r>
      <w:r w:rsidR="006E4D4C" w:rsidRPr="00B26DA5">
        <w:rPr>
          <w:rFonts w:eastAsiaTheme="minorHAnsi"/>
          <w:b/>
          <w:bCs/>
          <w:sz w:val="26"/>
          <w:szCs w:val="26"/>
          <w:lang w:eastAsia="en-US" w:bidi="ar-SA"/>
        </w:rPr>
        <w:t xml:space="preserve"> Правовы</w:t>
      </w:r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е</w:t>
      </w:r>
      <w:r w:rsidR="006E4D4C" w:rsidRPr="00B26DA5">
        <w:rPr>
          <w:rFonts w:eastAsiaTheme="minorHAnsi"/>
          <w:b/>
          <w:bCs/>
          <w:sz w:val="26"/>
          <w:szCs w:val="26"/>
          <w:lang w:eastAsia="en-US" w:bidi="ar-SA"/>
        </w:rPr>
        <w:t xml:space="preserve"> основания для предоставления муниципальной услуги</w:t>
      </w:r>
    </w:p>
    <w:p w:rsidR="006711FF" w:rsidRPr="00B26DA5" w:rsidRDefault="006711FF" w:rsidP="00601639">
      <w:pPr>
        <w:pStyle w:val="a3"/>
        <w:tabs>
          <w:tab w:val="left" w:pos="1426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9.1. </w:t>
      </w:r>
      <w:bookmarkStart w:id="16" w:name="_Hlk36042462"/>
      <w:r w:rsidRPr="00B26DA5">
        <w:rPr>
          <w:rStyle w:val="a4"/>
          <w:color w:val="000000"/>
          <w:sz w:val="26"/>
          <w:szCs w:val="26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</w:t>
      </w:r>
      <w:r w:rsidR="00EC75DB" w:rsidRPr="00B26DA5">
        <w:rPr>
          <w:sz w:val="26"/>
          <w:szCs w:val="26"/>
        </w:rPr>
        <w:t>http://www.trubech.ru/</w:t>
      </w:r>
      <w:r w:rsidR="00EC75DB" w:rsidRPr="00B26DA5">
        <w:rPr>
          <w:rStyle w:val="a4"/>
          <w:color w:val="000000"/>
          <w:sz w:val="26"/>
          <w:szCs w:val="26"/>
        </w:rPr>
        <w:t xml:space="preserve"> в сети Интернет</w:t>
      </w:r>
      <w:r w:rsidRPr="00B26DA5">
        <w:rPr>
          <w:rStyle w:val="a4"/>
          <w:color w:val="000000"/>
          <w:sz w:val="26"/>
          <w:szCs w:val="26"/>
        </w:rPr>
        <w:t>,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6711FF" w:rsidRPr="00B26DA5" w:rsidRDefault="006711FF" w:rsidP="00601639">
      <w:pPr>
        <w:pStyle w:val="a3"/>
        <w:tabs>
          <w:tab w:val="left" w:pos="1441"/>
        </w:tabs>
        <w:autoSpaceDE/>
        <w:autoSpaceDN/>
        <w:ind w:left="0" w:right="23" w:firstLine="709"/>
        <w:jc w:val="both"/>
        <w:rPr>
          <w:sz w:val="26"/>
          <w:szCs w:val="26"/>
        </w:rPr>
      </w:pPr>
      <w:bookmarkStart w:id="17" w:name="bookmark21"/>
      <w:r w:rsidRPr="00B26DA5">
        <w:rPr>
          <w:rStyle w:val="a4"/>
          <w:color w:val="000000"/>
          <w:sz w:val="26"/>
          <w:szCs w:val="26"/>
        </w:rPr>
        <w:t>9.2. Перечень нормативных правовых актов, регулирующих предоставление Муниципальной услуги, указан в Приложении 4 к настоящему Административному регламенту.</w:t>
      </w:r>
      <w:bookmarkEnd w:id="17"/>
    </w:p>
    <w:bookmarkEnd w:id="16"/>
    <w:p w:rsidR="006E4D4C" w:rsidRPr="00B26DA5" w:rsidRDefault="006E4D4C" w:rsidP="00601639">
      <w:pPr>
        <w:pStyle w:val="a3"/>
        <w:tabs>
          <w:tab w:val="left" w:pos="1398"/>
        </w:tabs>
        <w:autoSpaceDE/>
        <w:autoSpaceDN/>
        <w:ind w:left="0" w:right="23" w:firstLine="567"/>
        <w:jc w:val="both"/>
        <w:rPr>
          <w:sz w:val="26"/>
          <w:szCs w:val="26"/>
        </w:rPr>
      </w:pP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6"/>
          <w:szCs w:val="26"/>
          <w:lang w:eastAsia="en-US" w:bidi="ar-SA"/>
        </w:rPr>
      </w:pPr>
      <w:bookmarkStart w:id="18" w:name="bookmark22"/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10. 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8"/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10.1. 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При обращении за </w:t>
      </w:r>
      <w:r w:rsidR="006711FF" w:rsidRPr="00B26DA5">
        <w:rPr>
          <w:rFonts w:eastAsiaTheme="minorHAnsi"/>
          <w:iCs/>
          <w:sz w:val="26"/>
          <w:szCs w:val="26"/>
          <w:lang w:eastAsia="en-US" w:bidi="ar-SA"/>
        </w:rPr>
        <w:t>получением разрешения на установку и эксплуатацию рекламной конструкции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заявитель представляет: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19" w:name="sub_281"/>
      <w:r w:rsidRPr="00B26DA5">
        <w:rPr>
          <w:rFonts w:eastAsiaTheme="minorHAnsi"/>
          <w:sz w:val="26"/>
          <w:szCs w:val="26"/>
          <w:lang w:eastAsia="en-US" w:bidi="ar-SA"/>
        </w:rPr>
        <w:t xml:space="preserve">1) заявление о выдаче разрешения на установку и эксплуатацию рекламной конструкции по форме согласно </w:t>
      </w:r>
      <w:hyperlink w:anchor="sub_1200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приложению № 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5 к настоящему Административному регламенту;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0" w:name="sub_282"/>
      <w:bookmarkEnd w:id="19"/>
      <w:r w:rsidRPr="00B26DA5">
        <w:rPr>
          <w:rFonts w:eastAsiaTheme="minorHAnsi"/>
          <w:sz w:val="26"/>
          <w:szCs w:val="26"/>
          <w:lang w:eastAsia="en-US" w:bidi="ar-SA"/>
        </w:rPr>
        <w:t>2) данные о заявителе - физическом лице: документ, удостоверяющий личность (паспорт гражданина Российской Федерации);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1" w:name="sub_283"/>
      <w:bookmarkEnd w:id="20"/>
      <w:r w:rsidRPr="00B26DA5">
        <w:rPr>
          <w:rFonts w:eastAsiaTheme="minorHAnsi"/>
          <w:sz w:val="26"/>
          <w:szCs w:val="26"/>
          <w:lang w:eastAsia="en-US" w:bidi="ar-SA"/>
        </w:rPr>
        <w:t>3)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2" w:name="sub_284"/>
      <w:bookmarkEnd w:id="21"/>
      <w:r w:rsidRPr="00B26DA5">
        <w:rPr>
          <w:rFonts w:eastAsiaTheme="minorHAnsi"/>
          <w:sz w:val="26"/>
          <w:szCs w:val="26"/>
          <w:lang w:eastAsia="en-US" w:bidi="ar-SA"/>
        </w:rPr>
        <w:t xml:space="preserve">4) согласие заявителя в письменной форме на обработку своих персональных данных согласно </w:t>
      </w:r>
      <w:hyperlink w:anchor="sub_1300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 xml:space="preserve">приложению № 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6 к настоящему Административному регламенту;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3" w:name="sub_285"/>
      <w:bookmarkEnd w:id="22"/>
      <w:r w:rsidRPr="00B26DA5">
        <w:rPr>
          <w:rFonts w:eastAsiaTheme="minorHAnsi"/>
          <w:sz w:val="26"/>
          <w:szCs w:val="26"/>
          <w:lang w:eastAsia="en-US" w:bidi="ar-SA"/>
        </w:rPr>
        <w:t xml:space="preserve">5) подтверждение в письменной форме согласия собственника или иного указанного в </w:t>
      </w:r>
      <w:hyperlink r:id="rId9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частях 5-7 статьи 19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Федерального закона от 13.03.2006 № 38-ФЗ «О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(не требуется в случае установки рекламной конструкции на объектах, находящихся в государственной или муниципальной собственности).</w:t>
      </w:r>
    </w:p>
    <w:bookmarkEnd w:id="23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4" w:name="sub_286"/>
      <w:r w:rsidRPr="00B26DA5">
        <w:rPr>
          <w:rFonts w:eastAsiaTheme="minorHAnsi"/>
          <w:sz w:val="26"/>
          <w:szCs w:val="26"/>
          <w:lang w:eastAsia="en-US" w:bidi="ar-SA"/>
        </w:rPr>
        <w:t>6)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имущества, к которому присоединяется рекл</w:t>
      </w:r>
      <w:r w:rsidR="00AC4749" w:rsidRPr="00B26DA5">
        <w:rPr>
          <w:rFonts w:eastAsiaTheme="minorHAnsi"/>
          <w:sz w:val="26"/>
          <w:szCs w:val="26"/>
          <w:lang w:eastAsia="en-US" w:bidi="ar-SA"/>
        </w:rPr>
        <w:t>амная конструкция, либо лицом, у</w:t>
      </w:r>
      <w:r w:rsidRPr="00B26DA5">
        <w:rPr>
          <w:rFonts w:eastAsiaTheme="minorHAnsi"/>
          <w:sz w:val="26"/>
          <w:szCs w:val="26"/>
          <w:lang w:eastAsia="en-US" w:bidi="ar-SA"/>
        </w:rPr>
        <w:t>правомоченным собственником такого имущества, в том числе арендатором.</w:t>
      </w:r>
    </w:p>
    <w:bookmarkEnd w:id="24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В случае если для установки и эксплуатации рекламной конструкции предполагается использовать общее имущество собственников помещений в </w:t>
      </w:r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многоквартирном доме,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5" w:name="sub_2863"/>
      <w:r w:rsidRPr="00B26DA5">
        <w:rPr>
          <w:rFonts w:eastAsiaTheme="minorHAnsi"/>
          <w:sz w:val="26"/>
          <w:szCs w:val="26"/>
          <w:lang w:eastAsia="en-US" w:bidi="ar-SA"/>
        </w:rPr>
        <w:t>В случае если земельный участок, здание или иное недвижимое имущество, к которому присоединяется рекламная конструкция, находится в государственной или муниципальной собственности, заявитель представляет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 по результатам торгов (в форме аукциона или конкурса проведенных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</w:p>
    <w:bookmarkEnd w:id="25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недвижимое имущество, к которому присоединяется рекламная конструкция, передано собственником в доверительное управление, заявитель представляет копию договора на установку и эксплуатацию рекламной конструкции, заключенного между владельцем рекламной конструкции и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6" w:name="sub_287"/>
      <w:r w:rsidRPr="00B26DA5">
        <w:rPr>
          <w:rFonts w:eastAsiaTheme="minorHAnsi"/>
          <w:sz w:val="26"/>
          <w:szCs w:val="26"/>
          <w:lang w:eastAsia="en-US" w:bidi="ar-SA"/>
        </w:rPr>
        <w:t xml:space="preserve">7) эскизный и рабочий проекты рекламной конструкции со сведениями об ее технических параметрах и привязкой к месту ее установки, в случаях установленных </w:t>
      </w:r>
      <w:hyperlink r:id="rId10" w:history="1">
        <w:r w:rsidRPr="00B26DA5">
          <w:rPr>
            <w:rFonts w:eastAsiaTheme="minorHAnsi"/>
            <w:color w:val="000000" w:themeColor="text1"/>
            <w:sz w:val="26"/>
            <w:szCs w:val="26"/>
            <w:lang w:eastAsia="en-US" w:bidi="ar-SA"/>
          </w:rPr>
          <w:t>частью 5.8 статьи 19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Федерального закона от 13.03.2006 № 38-ФЗ «О рекламе» в соответствии с утвержденной схемой размещения рекламных конструкций на территории </w:t>
      </w:r>
      <w:r w:rsidR="002E06C4" w:rsidRPr="00B26DA5">
        <w:rPr>
          <w:rFonts w:eastAsiaTheme="minorHAnsi"/>
          <w:color w:val="FF0000"/>
          <w:sz w:val="26"/>
          <w:szCs w:val="26"/>
          <w:lang w:eastAsia="en-US" w:bidi="ar-SA"/>
        </w:rPr>
        <w:t>_</w:t>
      </w:r>
      <w:r w:rsidR="002F491B" w:rsidRPr="00B26DA5">
        <w:rPr>
          <w:rFonts w:eastAsiaTheme="minorHAnsi"/>
          <w:color w:val="000000" w:themeColor="text1"/>
          <w:sz w:val="26"/>
          <w:szCs w:val="26"/>
          <w:lang w:eastAsia="en-US" w:bidi="ar-SA"/>
        </w:rPr>
        <w:t>Трубчевского  муниципального  района  Брянской  области</w:t>
      </w:r>
      <w:r w:rsidR="00466342" w:rsidRPr="00B26DA5">
        <w:rPr>
          <w:rFonts w:eastAsiaTheme="minorHAnsi"/>
          <w:color w:val="000000" w:themeColor="text1"/>
          <w:sz w:val="26"/>
          <w:szCs w:val="26"/>
          <w:lang w:eastAsia="en-US" w:bidi="ar-SA"/>
        </w:rPr>
        <w:t>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7" w:name="sub_288"/>
      <w:bookmarkEnd w:id="26"/>
      <w:r w:rsidRPr="00B26DA5">
        <w:rPr>
          <w:rFonts w:eastAsiaTheme="minorHAnsi"/>
          <w:sz w:val="26"/>
          <w:szCs w:val="26"/>
          <w:lang w:eastAsia="en-US" w:bidi="ar-SA"/>
        </w:rPr>
        <w:t>8) фотографии рекламного места до установки рекламной конструкции и фотомонтаж рекламного места после установки рекламной конструкции.</w:t>
      </w:r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8" w:name="sub_29"/>
      <w:bookmarkEnd w:id="27"/>
      <w:r w:rsidRPr="00B26DA5">
        <w:rPr>
          <w:rFonts w:eastAsiaTheme="minorHAnsi"/>
          <w:i/>
          <w:iCs/>
          <w:sz w:val="26"/>
          <w:szCs w:val="26"/>
          <w:lang w:eastAsia="en-US" w:bidi="ar-SA"/>
        </w:rPr>
        <w:t>10.2.</w:t>
      </w:r>
      <w:r w:rsidR="006711FF" w:rsidRPr="00B26DA5">
        <w:rPr>
          <w:rFonts w:eastAsiaTheme="minorHAnsi"/>
          <w:i/>
          <w:iCs/>
          <w:sz w:val="26"/>
          <w:szCs w:val="26"/>
          <w:lang w:eastAsia="en-US" w:bidi="ar-SA"/>
        </w:rPr>
        <w:t xml:space="preserve"> При обращении за получением решения об аннулировании разрешения на установку и эксплуатацию рекламной конструкции заявитель представляет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9" w:name="sub_291"/>
      <w:bookmarkEnd w:id="28"/>
      <w:r w:rsidRPr="00B26DA5">
        <w:rPr>
          <w:rFonts w:eastAsiaTheme="minorHAnsi"/>
          <w:sz w:val="26"/>
          <w:szCs w:val="26"/>
          <w:lang w:eastAsia="en-US" w:bidi="ar-SA"/>
        </w:rPr>
        <w:t>1) уведомление об отказе от дальнейшего использования разрешения (в случае, если заявитель является владельцем рекламной конструкции)</w:t>
      </w:r>
      <w:r w:rsidR="002E06C4" w:rsidRPr="00B26DA5">
        <w:rPr>
          <w:rStyle w:val="a4"/>
          <w:color w:val="000000"/>
          <w:sz w:val="26"/>
          <w:szCs w:val="26"/>
        </w:rPr>
        <w:t>по форме, приведенной в Приложении № 7 к настоящему Административному регламенту</w:t>
      </w:r>
      <w:r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0" w:name="sub_292"/>
      <w:bookmarkEnd w:id="29"/>
      <w:r w:rsidRPr="00B26DA5">
        <w:rPr>
          <w:rFonts w:eastAsiaTheme="minorHAnsi"/>
          <w:sz w:val="26"/>
          <w:szCs w:val="26"/>
          <w:lang w:eastAsia="en-US" w:bidi="ar-SA"/>
        </w:rPr>
        <w:t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(в случае, если заявитель является собственником или иным законным владельцем недвижимого имущества, к которому присоединена рекламная конструкция), с сопроводительным письмом с просьбой об аннулировании разрешения;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1" w:name="sub_293"/>
      <w:bookmarkEnd w:id="30"/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3) документ, удостоверяющий личность (паспорт гражданина Российской Федерации);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2" w:name="sub_294"/>
      <w:bookmarkEnd w:id="31"/>
      <w:r w:rsidRPr="00B26DA5">
        <w:rPr>
          <w:rFonts w:eastAsiaTheme="minorHAnsi"/>
          <w:sz w:val="26"/>
          <w:szCs w:val="26"/>
          <w:lang w:eastAsia="en-US" w:bidi="ar-SA"/>
        </w:rPr>
        <w:t>4)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(доверенность).</w:t>
      </w:r>
    </w:p>
    <w:bookmarkEnd w:id="32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10.</w:t>
      </w:r>
      <w:r w:rsidR="002E06C4" w:rsidRPr="00B26DA5">
        <w:rPr>
          <w:rFonts w:eastAsiaTheme="minorHAnsi"/>
          <w:sz w:val="26"/>
          <w:szCs w:val="26"/>
          <w:lang w:eastAsia="en-US" w:bidi="ar-SA"/>
        </w:rPr>
        <w:t>3.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организаций, участвующих в предоставлении муниципальной услуги: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3" w:name="sub_2101"/>
      <w:r w:rsidRPr="00B26DA5">
        <w:rPr>
          <w:rFonts w:eastAsiaTheme="minorHAnsi"/>
          <w:sz w:val="26"/>
          <w:szCs w:val="26"/>
          <w:lang w:eastAsia="en-US" w:bidi="ar-SA"/>
        </w:rPr>
        <w:t>а) 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4" w:name="sub_2102"/>
      <w:bookmarkEnd w:id="33"/>
      <w:r w:rsidRPr="00B26DA5">
        <w:rPr>
          <w:rFonts w:eastAsiaTheme="minorHAnsi"/>
          <w:sz w:val="26"/>
          <w:szCs w:val="26"/>
          <w:lang w:eastAsia="en-US" w:bidi="ar-SA"/>
        </w:rPr>
        <w:t>б) выписка из Единого государственного реестра индивидуальных предпринимателей - в отношении сведений об индивидуальном предпринимателе, являющемся собственником недвижимого имущества, к которому присоединяется рекламная конструкция, сведений об индивидуальном предпринимателе, являющемся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5" w:name="sub_2103"/>
      <w:bookmarkEnd w:id="34"/>
      <w:r w:rsidRPr="00B26DA5">
        <w:rPr>
          <w:rFonts w:eastAsiaTheme="minorHAnsi"/>
          <w:sz w:val="26"/>
          <w:szCs w:val="26"/>
          <w:lang w:eastAsia="en-US" w:bidi="ar-SA"/>
        </w:rPr>
        <w:t>в) выписка из Единого государственного реестра прав на недвижимое имущество и сделок с ним - в отношении сведений о зарегистрированных правах на объект недвижимости, к которому присоединяется рекламная конструкция;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6" w:name="sub_2104"/>
      <w:bookmarkEnd w:id="35"/>
      <w:r w:rsidRPr="00B26DA5">
        <w:rPr>
          <w:rFonts w:eastAsiaTheme="minorHAnsi"/>
          <w:sz w:val="26"/>
          <w:szCs w:val="26"/>
          <w:lang w:eastAsia="en-US" w:bidi="ar-SA"/>
        </w:rPr>
        <w:t>г) сведения о согласии собственника недвижимого имущества на присоединение к этому имуществу рекламной конструкции, если соответствующее недвижимое имущество находится в государственной или муниципальной собственности;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7" w:name="sub_2105"/>
      <w:bookmarkEnd w:id="36"/>
      <w:r w:rsidRPr="00B26DA5">
        <w:rPr>
          <w:rFonts w:eastAsiaTheme="minorHAnsi"/>
          <w:sz w:val="26"/>
          <w:szCs w:val="26"/>
          <w:lang w:eastAsia="en-US" w:bidi="ar-SA"/>
        </w:rPr>
        <w:t>д) квитанция об оплате государственной пошлины.</w:t>
      </w:r>
    </w:p>
    <w:bookmarkEnd w:id="37"/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10.4. 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Заявитель вправе представить указанные в </w:t>
      </w:r>
      <w:hyperlink w:anchor="sub_210" w:history="1">
        <w:r w:rsidR="006711FF"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пункте 10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.3.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административного регламента документы в </w:t>
      </w:r>
      <w:r w:rsidRPr="00B26DA5">
        <w:rPr>
          <w:rFonts w:eastAsiaTheme="minorHAnsi"/>
          <w:sz w:val="26"/>
          <w:szCs w:val="26"/>
          <w:lang w:eastAsia="en-US" w:bidi="ar-SA"/>
        </w:rPr>
        <w:t>Администрацию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по собственной инициативе.</w:t>
      </w:r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8" w:name="sub_211"/>
      <w:r w:rsidRPr="00B26DA5">
        <w:rPr>
          <w:rFonts w:eastAsiaTheme="minorHAnsi"/>
          <w:sz w:val="26"/>
          <w:szCs w:val="26"/>
          <w:lang w:eastAsia="en-US" w:bidi="ar-SA"/>
        </w:rPr>
        <w:t>10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.</w:t>
      </w:r>
      <w:r w:rsidR="00F87533" w:rsidRPr="00B26DA5">
        <w:rPr>
          <w:rFonts w:eastAsiaTheme="minorHAnsi"/>
          <w:sz w:val="26"/>
          <w:szCs w:val="26"/>
          <w:lang w:eastAsia="en-US" w:bidi="ar-SA"/>
        </w:rPr>
        <w:t>5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E06C4" w:rsidRPr="00B26DA5" w:rsidRDefault="002E06C4" w:rsidP="00601639">
      <w:pPr>
        <w:pStyle w:val="a3"/>
        <w:tabs>
          <w:tab w:val="left" w:pos="1383"/>
        </w:tabs>
        <w:ind w:left="20" w:right="20" w:firstLine="689"/>
        <w:jc w:val="both"/>
        <w:rPr>
          <w:sz w:val="26"/>
          <w:szCs w:val="26"/>
        </w:rPr>
      </w:pPr>
      <w:bookmarkStart w:id="39" w:name="sub_212"/>
      <w:bookmarkEnd w:id="38"/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>. Администрации</w:t>
      </w:r>
      <w:r w:rsidR="002F491B" w:rsidRPr="00B26DA5">
        <w:rPr>
          <w:rStyle w:val="a4"/>
          <w:color w:val="000000"/>
          <w:sz w:val="26"/>
          <w:szCs w:val="26"/>
        </w:rPr>
        <w:t xml:space="preserve">  </w:t>
      </w:r>
      <w:r w:rsidRPr="00B26DA5">
        <w:rPr>
          <w:rStyle w:val="a4"/>
          <w:color w:val="000000"/>
          <w:sz w:val="26"/>
          <w:szCs w:val="26"/>
        </w:rPr>
        <w:t>запрещено требовать у Заявителя:</w:t>
      </w:r>
    </w:p>
    <w:p w:rsidR="002E06C4" w:rsidRPr="00B26DA5" w:rsidRDefault="00333701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.1.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2E06C4" w:rsidRPr="00B26DA5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.2.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настоящим Административным регламентом за исключением документов, включенных в определенный</w:t>
      </w:r>
      <w:hyperlink r:id="rId11" w:history="1">
        <w:r w:rsidR="002E06C4" w:rsidRPr="00B26DA5">
          <w:rPr>
            <w:rStyle w:val="a6"/>
            <w:sz w:val="26"/>
            <w:szCs w:val="26"/>
            <w:u w:val="none"/>
          </w:rPr>
          <w:t xml:space="preserve"> частью 6 </w:t>
        </w:r>
      </w:hyperlink>
      <w:r w:rsidR="002E06C4" w:rsidRPr="00B26DA5">
        <w:rPr>
          <w:rStyle w:val="a4"/>
          <w:color w:val="000000"/>
          <w:sz w:val="26"/>
          <w:szCs w:val="26"/>
        </w:rPr>
        <w:t xml:space="preserve">статьи 7 Федерального закона от 27.07.2010 </w:t>
      </w:r>
      <w:r w:rsidR="002E06C4" w:rsidRPr="00B26DA5">
        <w:rPr>
          <w:rStyle w:val="a4"/>
          <w:color w:val="000000"/>
          <w:sz w:val="26"/>
          <w:szCs w:val="26"/>
        </w:rPr>
        <w:lastRenderedPageBreak/>
        <w:t>№ 210-ФЗ «Об организации предоставления государственных и муниципальных услуг» перечень документов</w:t>
      </w:r>
      <w:r w:rsidR="00121317" w:rsidRPr="00B26DA5">
        <w:rPr>
          <w:rStyle w:val="a4"/>
          <w:color w:val="000000"/>
          <w:sz w:val="26"/>
          <w:szCs w:val="26"/>
        </w:rPr>
        <w:t>;</w:t>
      </w:r>
    </w:p>
    <w:p w:rsidR="00121317" w:rsidRPr="00B26DA5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  <w:lang w:eastAsia="en-US" w:bidi="ar-SA"/>
        </w:rPr>
        <w:t>10.</w:t>
      </w:r>
      <w:r w:rsidR="00F87533" w:rsidRPr="00B26DA5">
        <w:rPr>
          <w:rStyle w:val="a4"/>
          <w:color w:val="000000"/>
          <w:sz w:val="26"/>
          <w:szCs w:val="26"/>
          <w:lang w:eastAsia="en-US" w:bidi="ar-SA"/>
        </w:rPr>
        <w:t>6</w:t>
      </w:r>
      <w:r w:rsidRPr="00B26DA5">
        <w:rPr>
          <w:rStyle w:val="a4"/>
          <w:color w:val="000000"/>
          <w:sz w:val="26"/>
          <w:szCs w:val="26"/>
          <w:lang w:eastAsia="en-US" w:bidi="ar-SA"/>
        </w:rPr>
        <w:t xml:space="preserve">.3. </w:t>
      </w:r>
      <w:r w:rsidR="00121317" w:rsidRPr="00B26DA5">
        <w:rPr>
          <w:rStyle w:val="a4"/>
          <w:color w:val="000000"/>
          <w:sz w:val="26"/>
          <w:szCs w:val="26"/>
          <w:lang w:eastAsia="en-US" w:bidi="ar-SA"/>
        </w:rPr>
        <w:t xml:space="preserve">в  соответствии с </w:t>
      </w:r>
      <w:hyperlink r:id="rId12" w:history="1">
        <w:r w:rsidR="00121317" w:rsidRPr="00B26DA5">
          <w:rPr>
            <w:rStyle w:val="a4"/>
            <w:color w:val="000000"/>
            <w:sz w:val="26"/>
            <w:szCs w:val="26"/>
            <w:lang w:eastAsia="en-US" w:bidi="ar-SA"/>
          </w:rPr>
          <w:t>частью 12 статьи 19</w:t>
        </w:r>
      </w:hyperlink>
      <w:r w:rsidR="00121317" w:rsidRPr="00B26DA5">
        <w:rPr>
          <w:rStyle w:val="a4"/>
          <w:color w:val="000000"/>
          <w:sz w:val="26"/>
          <w:szCs w:val="26"/>
          <w:lang w:eastAsia="en-US" w:bidi="ar-SA"/>
        </w:rPr>
        <w:t xml:space="preserve"> Федерального закона от 13.03.2006 № 38-ФЗ «О рекламе» представления документов и сведений, не относящихся к территориальному размещению, внешнему виду и техническим параметрам рекламной конструкции;</w:t>
      </w:r>
    </w:p>
    <w:p w:rsidR="002E06C4" w:rsidRPr="00B26DA5" w:rsidRDefault="00333701" w:rsidP="00601639">
      <w:pPr>
        <w:pStyle w:val="a3"/>
        <w:tabs>
          <w:tab w:val="left" w:pos="153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.4. </w:t>
      </w:r>
      <w:r w:rsidR="002E06C4" w:rsidRPr="00B26DA5">
        <w:rPr>
          <w:rStyle w:val="a4"/>
          <w:color w:val="000000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Pr="00B26DA5">
        <w:rPr>
          <w:rStyle w:val="a4"/>
          <w:color w:val="000000"/>
          <w:sz w:val="26"/>
          <w:szCs w:val="26"/>
        </w:rPr>
        <w:t>ункте</w:t>
      </w:r>
      <w:r w:rsidR="002E06C4" w:rsidRPr="00B26DA5">
        <w:rPr>
          <w:rStyle w:val="a4"/>
          <w:color w:val="000000"/>
          <w:sz w:val="26"/>
          <w:szCs w:val="26"/>
        </w:rPr>
        <w:t xml:space="preserve"> 15 настоящего Административного регламента;</w:t>
      </w:r>
    </w:p>
    <w:p w:rsidR="002E06C4" w:rsidRPr="00B26DA5" w:rsidRDefault="00333701" w:rsidP="00601639">
      <w:pPr>
        <w:pStyle w:val="a3"/>
        <w:tabs>
          <w:tab w:val="left" w:pos="171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.5.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06C4" w:rsidRPr="00B26DA5" w:rsidRDefault="002E06C4" w:rsidP="00601639">
      <w:pPr>
        <w:pStyle w:val="a3"/>
        <w:tabs>
          <w:tab w:val="left" w:pos="1201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2E06C4" w:rsidRPr="00B26DA5" w:rsidRDefault="002E06C4" w:rsidP="00601639">
      <w:pPr>
        <w:pStyle w:val="a3"/>
        <w:tabs>
          <w:tab w:val="left" w:pos="1086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б)наличие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="00121317" w:rsidRPr="00B26DA5">
        <w:rPr>
          <w:rStyle w:val="a4"/>
          <w:color w:val="000000"/>
          <w:sz w:val="26"/>
          <w:szCs w:val="26"/>
        </w:rPr>
        <w:t xml:space="preserve">Муниципальной </w:t>
      </w:r>
      <w:r w:rsidRPr="00B26DA5">
        <w:rPr>
          <w:rStyle w:val="a4"/>
          <w:color w:val="000000"/>
          <w:sz w:val="26"/>
          <w:szCs w:val="26"/>
        </w:rPr>
        <w:t>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2E06C4" w:rsidRPr="00B26DA5" w:rsidRDefault="002E06C4" w:rsidP="00601639">
      <w:pPr>
        <w:pStyle w:val="a3"/>
        <w:tabs>
          <w:tab w:val="left" w:pos="1047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в)истечение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E06C4" w:rsidRPr="00B26DA5" w:rsidRDefault="002E06C4" w:rsidP="00601639">
      <w:pPr>
        <w:pStyle w:val="a3"/>
        <w:tabs>
          <w:tab w:val="left" w:pos="999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г)выявление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E06C4" w:rsidRDefault="00121317" w:rsidP="00601639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bookmarkStart w:id="40" w:name="bookmark23"/>
      <w:r w:rsidRPr="00B26DA5">
        <w:rPr>
          <w:rStyle w:val="a4"/>
          <w:color w:val="000000"/>
          <w:sz w:val="26"/>
          <w:szCs w:val="26"/>
        </w:rPr>
        <w:t>д) д</w:t>
      </w:r>
      <w:r w:rsidR="002E06C4" w:rsidRPr="00B26DA5">
        <w:rPr>
          <w:rStyle w:val="a4"/>
          <w:color w:val="000000"/>
          <w:sz w:val="26"/>
          <w:szCs w:val="26"/>
        </w:rPr>
        <w:t>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End w:id="40"/>
    </w:p>
    <w:p w:rsidR="007A7F2E" w:rsidRPr="00B26DA5" w:rsidRDefault="007A7F2E" w:rsidP="00601639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sz w:val="26"/>
          <w:szCs w:val="26"/>
        </w:rPr>
      </w:pPr>
    </w:p>
    <w:p w:rsidR="00B125BF" w:rsidRPr="007A7F2E" w:rsidRDefault="001602CD" w:rsidP="00601639">
      <w:pPr>
        <w:pStyle w:val="31"/>
        <w:keepNext/>
        <w:keepLines/>
        <w:shd w:val="clear" w:color="auto" w:fill="auto"/>
        <w:tabs>
          <w:tab w:val="left" w:pos="2502"/>
        </w:tabs>
        <w:spacing w:after="0" w:line="240" w:lineRule="auto"/>
        <w:ind w:left="20" w:right="23" w:firstLine="68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bookmarkStart w:id="41" w:name="bookmark24"/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11. </w:t>
      </w:r>
      <w:r w:rsidR="00B125BF"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1"/>
    </w:p>
    <w:p w:rsidR="00B125BF" w:rsidRPr="00B26DA5" w:rsidRDefault="001602CD" w:rsidP="00601639">
      <w:pPr>
        <w:pStyle w:val="a3"/>
        <w:tabs>
          <w:tab w:val="left" w:pos="16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 </w:t>
      </w:r>
      <w:r w:rsidR="00B125BF" w:rsidRPr="00B26DA5">
        <w:rPr>
          <w:rStyle w:val="a4"/>
          <w:color w:val="000000"/>
          <w:sz w:val="26"/>
          <w:szCs w:val="26"/>
        </w:rPr>
        <w:t>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:rsidR="00B125BF" w:rsidRPr="00B26DA5" w:rsidRDefault="001602CD" w:rsidP="00601639">
      <w:pPr>
        <w:pStyle w:val="a3"/>
        <w:tabs>
          <w:tab w:val="left" w:pos="167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11.1.1. </w:t>
      </w:r>
      <w:r w:rsidR="00B125BF" w:rsidRPr="00B26DA5">
        <w:rPr>
          <w:rStyle w:val="a4"/>
          <w:color w:val="000000"/>
          <w:sz w:val="26"/>
          <w:szCs w:val="26"/>
        </w:rPr>
        <w:t xml:space="preserve">В Федеральной налоговой службе Российской Федерации, если </w:t>
      </w:r>
      <w:r w:rsidR="00B125BF" w:rsidRPr="00B26DA5">
        <w:rPr>
          <w:rStyle w:val="a4"/>
          <w:color w:val="000000"/>
          <w:sz w:val="26"/>
          <w:szCs w:val="26"/>
        </w:rPr>
        <w:lastRenderedPageBreak/>
        <w:t>Заявитель не представил указанный документ по собственной инициативе:</w:t>
      </w:r>
    </w:p>
    <w:p w:rsidR="00B125BF" w:rsidRPr="00B26DA5" w:rsidRDefault="00B125BF" w:rsidP="00601639">
      <w:pPr>
        <w:pStyle w:val="a3"/>
        <w:tabs>
          <w:tab w:val="left" w:pos="1172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B125BF" w:rsidRPr="00B26DA5" w:rsidRDefault="00B125BF" w:rsidP="00601639">
      <w:pPr>
        <w:pStyle w:val="a3"/>
        <w:tabs>
          <w:tab w:val="left" w:pos="1086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б)в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B125BF" w:rsidRPr="00B26DA5" w:rsidRDefault="001602CD" w:rsidP="00601639">
      <w:pPr>
        <w:pStyle w:val="a3"/>
        <w:tabs>
          <w:tab w:val="left" w:pos="165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11.1.2. </w:t>
      </w:r>
      <w:r w:rsidR="00B125BF" w:rsidRPr="00B26DA5">
        <w:rPr>
          <w:rStyle w:val="a4"/>
          <w:color w:val="000000"/>
          <w:sz w:val="26"/>
          <w:szCs w:val="26"/>
        </w:rPr>
        <w:t>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B125BF" w:rsidRPr="00B26DA5" w:rsidRDefault="00B125BF" w:rsidP="00601639">
      <w:pPr>
        <w:pStyle w:val="a3"/>
        <w:tabs>
          <w:tab w:val="left" w:pos="1162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2E06C4" w:rsidRPr="00B26DA5" w:rsidRDefault="001602CD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11.1.3. В </w:t>
      </w:r>
      <w:r w:rsidRPr="00B26DA5">
        <w:rPr>
          <w:sz w:val="26"/>
          <w:szCs w:val="26"/>
        </w:rPr>
        <w:t xml:space="preserve">Управление Федерального казначейства по Брянской области - сведения из государственной информационная системы о государственных и муниципальных платежах об </w:t>
      </w:r>
      <w:r w:rsidRPr="00B26DA5">
        <w:rPr>
          <w:rFonts w:eastAsiaTheme="minorHAnsi"/>
          <w:sz w:val="26"/>
          <w:szCs w:val="26"/>
          <w:lang w:eastAsia="en-US" w:bidi="ar-SA"/>
        </w:rPr>
        <w:t>оплате государственной пошлины.</w:t>
      </w:r>
    </w:p>
    <w:p w:rsidR="001602CD" w:rsidRPr="00B26DA5" w:rsidRDefault="001602CD" w:rsidP="00601639">
      <w:pPr>
        <w:pStyle w:val="a3"/>
        <w:tabs>
          <w:tab w:val="left" w:pos="1575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11.1.4. </w:t>
      </w:r>
      <w:r w:rsidRPr="00B26DA5">
        <w:rPr>
          <w:rStyle w:val="a4"/>
          <w:color w:val="000000"/>
          <w:sz w:val="26"/>
          <w:szCs w:val="26"/>
        </w:rPr>
        <w:t>Непредставление (несвоевременное представление)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услуги.</w:t>
      </w:r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221A57" w:rsidRPr="007A7F2E" w:rsidRDefault="00221A57" w:rsidP="00601639">
      <w:pPr>
        <w:pStyle w:val="51"/>
        <w:shd w:val="clear" w:color="auto" w:fill="auto"/>
        <w:spacing w:line="240" w:lineRule="auto"/>
        <w:ind w:right="23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221A57" w:rsidRPr="00B26DA5" w:rsidRDefault="00221A57" w:rsidP="00601639">
      <w:pPr>
        <w:pStyle w:val="a3"/>
        <w:numPr>
          <w:ilvl w:val="0"/>
          <w:numId w:val="28"/>
        </w:numPr>
        <w:tabs>
          <w:tab w:val="left" w:pos="993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Заявление подано лицом, не имеющим полномочий представлять интересы Заявителя.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Наличие противоречивых сведений в Заявлении и приложенных к нему документах.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276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Заявителем представлен неполный комплект документов, необходимых для предоставления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993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Документы, необходимые для предоставления Муниципальной услуги утратили силу (документ, удостоверяющий личность; документ, подтверждающий полномочия представителя Заявителя;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конструкция;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конструкция; документ, подтверждающий доверительное управление недвижимым имуществом, к которому присоединяется рекламная конструкция; документы, относящиеся к техническому состоянию и внешнему виду рекламной конструкции, разрешение на которую испрашивается).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09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28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lastRenderedPageBreak/>
        <w:t>Некорректное заполнение обязательных полей в форме интерактивного Заявления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Заявителю.</w:t>
      </w:r>
    </w:p>
    <w:p w:rsidR="0025733F" w:rsidRPr="00B26DA5" w:rsidRDefault="0025733F" w:rsidP="00601639">
      <w:pPr>
        <w:pStyle w:val="a3"/>
        <w:numPr>
          <w:ilvl w:val="0"/>
          <w:numId w:val="28"/>
        </w:numPr>
        <w:tabs>
          <w:tab w:val="left" w:pos="1316"/>
        </w:tabs>
        <w:autoSpaceDE/>
        <w:autoSpaceDN/>
        <w:ind w:left="20" w:right="23" w:firstLine="720"/>
        <w:jc w:val="both"/>
        <w:rPr>
          <w:rStyle w:val="a4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Подача заявления для записи в Администрацию посредством ЕПГУ не возможна в случае отказа от оплаты госпошлины, установленной п. 14.1 Административного регламента</w:t>
      </w:r>
    </w:p>
    <w:p w:rsidR="00221A57" w:rsidRPr="00B26DA5" w:rsidRDefault="00221A57" w:rsidP="00601639">
      <w:pPr>
        <w:pStyle w:val="a3"/>
        <w:numPr>
          <w:ilvl w:val="0"/>
          <w:numId w:val="28"/>
        </w:numPr>
        <w:tabs>
          <w:tab w:val="left" w:pos="1450"/>
        </w:tabs>
        <w:autoSpaceDE/>
        <w:autoSpaceDN/>
        <w:ind w:left="20" w:right="23" w:firstLine="720"/>
        <w:jc w:val="both"/>
        <w:rPr>
          <w:sz w:val="26"/>
          <w:szCs w:val="26"/>
        </w:rPr>
      </w:pPr>
      <w:bookmarkStart w:id="42" w:name="bookmark26"/>
      <w:r w:rsidRPr="00B26DA5">
        <w:rPr>
          <w:rStyle w:val="a4"/>
          <w:color w:val="000000"/>
          <w:sz w:val="26"/>
          <w:szCs w:val="26"/>
        </w:rPr>
        <w:t>Отказ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bookmarkEnd w:id="42"/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221A57" w:rsidRPr="007A7F2E" w:rsidRDefault="005D0AEA" w:rsidP="00601639">
      <w:pPr>
        <w:pStyle w:val="31"/>
        <w:keepNext/>
        <w:keepLines/>
        <w:shd w:val="clear" w:color="auto" w:fill="auto"/>
        <w:tabs>
          <w:tab w:val="left" w:pos="1276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bookmarkStart w:id="43" w:name="bookmark27"/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13. </w:t>
      </w:r>
      <w:r w:rsidR="00221A57"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Исчерпывающий перечень оснований для приостановления или отказа в предоставлении Муниципальной услуги</w:t>
      </w:r>
      <w:bookmarkEnd w:id="43"/>
    </w:p>
    <w:p w:rsidR="00221A57" w:rsidRPr="00B26DA5" w:rsidRDefault="005D0AEA" w:rsidP="00601639">
      <w:pPr>
        <w:pStyle w:val="a3"/>
        <w:tabs>
          <w:tab w:val="left" w:pos="1276"/>
          <w:tab w:val="left" w:pos="1436"/>
        </w:tabs>
        <w:autoSpaceDE/>
        <w:autoSpaceDN/>
        <w:ind w:left="709" w:right="23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13.1. </w:t>
      </w:r>
      <w:r w:rsidR="00221A57" w:rsidRPr="00B26DA5">
        <w:rPr>
          <w:rStyle w:val="a4"/>
          <w:color w:val="000000"/>
          <w:sz w:val="26"/>
          <w:szCs w:val="26"/>
        </w:rPr>
        <w:t>Основания для приостановления Муниципальной услуги не предусмотрены.</w:t>
      </w:r>
    </w:p>
    <w:p w:rsidR="00221A57" w:rsidRPr="00B26DA5" w:rsidRDefault="005D0AEA" w:rsidP="00601639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 </w:t>
      </w:r>
      <w:r w:rsidR="00221A57" w:rsidRPr="00B26DA5">
        <w:rPr>
          <w:rStyle w:val="a4"/>
          <w:color w:val="000000"/>
          <w:sz w:val="26"/>
          <w:szCs w:val="26"/>
        </w:rPr>
        <w:t>Основаниями для отказа в предоставлении Муниципальной услуги в случае обращения за получением разрешения на установку и эксплуатацию рекламной конструкции являются:</w:t>
      </w:r>
    </w:p>
    <w:p w:rsidR="00221A57" w:rsidRPr="00B26DA5" w:rsidRDefault="005D0AEA" w:rsidP="00601639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13.2.1. </w:t>
      </w:r>
      <w:r w:rsidR="00221A57" w:rsidRPr="00B26DA5">
        <w:rPr>
          <w:rStyle w:val="a4"/>
          <w:color w:val="000000"/>
          <w:sz w:val="26"/>
          <w:szCs w:val="26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13.2.2. </w:t>
      </w:r>
      <w:r w:rsidR="00221A57" w:rsidRPr="00B26DA5">
        <w:rPr>
          <w:rStyle w:val="a4"/>
          <w:color w:val="000000"/>
          <w:sz w:val="26"/>
          <w:szCs w:val="26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5.8. статьи 19 Федерального закона от 13.03.2006 № 38-ФЗ «О рекламе» определяется схемой размещения рекламных конструкций).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13.2.3.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 нормативных актов по безопасности движения транспорта.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13.2.4. </w:t>
      </w:r>
      <w:r w:rsidR="00221A57" w:rsidRPr="00B26DA5">
        <w:rPr>
          <w:rStyle w:val="a4"/>
          <w:color w:val="000000"/>
          <w:sz w:val="26"/>
          <w:szCs w:val="26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221A57" w:rsidRPr="00B26DA5" w:rsidRDefault="005D0AEA" w:rsidP="00601639">
      <w:pPr>
        <w:pStyle w:val="a3"/>
        <w:tabs>
          <w:tab w:val="left" w:pos="1418"/>
          <w:tab w:val="left" w:pos="215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13.2.5.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221A57" w:rsidRPr="00B26DA5" w:rsidRDefault="005D0AEA" w:rsidP="00601639">
      <w:pPr>
        <w:pStyle w:val="a3"/>
        <w:tabs>
          <w:tab w:val="left" w:pos="1418"/>
          <w:tab w:val="left" w:pos="1594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13.2.6.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требований, установленных частями 5.1, 5.6, 5.7 статьи 19 Федерального закона от 13.03.2006 № 38-ФЗ «О рекламе».</w:t>
      </w:r>
    </w:p>
    <w:p w:rsidR="00221A57" w:rsidRPr="00B26DA5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9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Отсутствие сведений об оплате государственной пошлины за предоставление Муниципальной услуги  в Государственной информационной системе государственных и муниципальных платежей (далее - ГИС ГМП).</w:t>
      </w:r>
    </w:p>
    <w:p w:rsidR="00221A57" w:rsidRPr="00B26DA5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8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Отзыв Заявления о предоставлении Муниципальной услуги по инициативе Заявителя.</w:t>
      </w:r>
    </w:p>
    <w:p w:rsidR="00221A57" w:rsidRPr="00B26DA5" w:rsidRDefault="00221A57" w:rsidP="00601639">
      <w:pPr>
        <w:pStyle w:val="a3"/>
        <w:tabs>
          <w:tab w:val="left" w:pos="1276"/>
        </w:tabs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lastRenderedPageBreak/>
        <w:t xml:space="preserve"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</w:t>
      </w:r>
      <w:r w:rsidR="005D0AEA" w:rsidRPr="00B26DA5">
        <w:rPr>
          <w:rStyle w:val="a4"/>
          <w:color w:val="000000"/>
          <w:sz w:val="26"/>
          <w:szCs w:val="26"/>
        </w:rPr>
        <w:t>журнале регистрации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221A57" w:rsidRPr="00B26DA5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479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Отказ в предоставлении Муниципальной услуги не препятствует повторному обращению Заявителя посредством </w:t>
      </w:r>
      <w:r w:rsidR="003431A7" w:rsidRPr="00B26DA5">
        <w:rPr>
          <w:rStyle w:val="a4"/>
          <w:color w:val="000000"/>
          <w:sz w:val="26"/>
          <w:szCs w:val="26"/>
        </w:rPr>
        <w:t>Е</w:t>
      </w:r>
      <w:r w:rsidRPr="00B26DA5">
        <w:rPr>
          <w:rStyle w:val="a4"/>
          <w:color w:val="000000"/>
          <w:sz w:val="26"/>
          <w:szCs w:val="26"/>
        </w:rPr>
        <w:t>ПГУ за предоставлением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33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</w:t>
      </w:r>
    </w:p>
    <w:p w:rsidR="00221A57" w:rsidRPr="00B26DA5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3431A7" w:rsidRPr="007A7F2E" w:rsidRDefault="003431A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44" w:name="bookmark28"/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4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44"/>
    </w:p>
    <w:p w:rsidR="003431A7" w:rsidRPr="00B26DA5" w:rsidRDefault="003431A7" w:rsidP="00601639">
      <w:pPr>
        <w:pStyle w:val="a3"/>
        <w:tabs>
          <w:tab w:val="left" w:pos="147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.1. 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:rsidR="003431A7" w:rsidRPr="00B26DA5" w:rsidRDefault="003431A7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Размер государственной пошлины составляет 5 000 рублей.</w:t>
      </w:r>
    </w:p>
    <w:p w:rsidR="003431A7" w:rsidRPr="00B26DA5" w:rsidRDefault="003431A7" w:rsidP="00601639">
      <w:pPr>
        <w:pStyle w:val="a3"/>
        <w:tabs>
          <w:tab w:val="left" w:pos="135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.2. Иная плата за предоставление Муниципальной услуги не предусмотрена законодательством Российской Федерации.</w:t>
      </w:r>
    </w:p>
    <w:p w:rsidR="003431A7" w:rsidRPr="00B26DA5" w:rsidRDefault="003431A7" w:rsidP="00601639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 xml:space="preserve">.3. Заявителю в Личном кабинете на </w:t>
      </w:r>
      <w:r w:rsidR="00601639" w:rsidRPr="00B26DA5">
        <w:rPr>
          <w:rStyle w:val="a4"/>
          <w:color w:val="000000"/>
          <w:sz w:val="26"/>
          <w:szCs w:val="26"/>
        </w:rPr>
        <w:t>Е</w:t>
      </w:r>
      <w:r w:rsidRPr="00B26DA5">
        <w:rPr>
          <w:rStyle w:val="a4"/>
          <w:color w:val="000000"/>
          <w:sz w:val="26"/>
          <w:szCs w:val="26"/>
        </w:rPr>
        <w:t>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3431A7" w:rsidRPr="00B26DA5" w:rsidRDefault="003431A7" w:rsidP="00601639">
      <w:pPr>
        <w:pStyle w:val="a3"/>
        <w:tabs>
          <w:tab w:val="left" w:pos="130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сведений, содержащихся в ГИС ГМП.</w:t>
      </w:r>
    </w:p>
    <w:p w:rsidR="003431A7" w:rsidRPr="00B26DA5" w:rsidRDefault="003431A7" w:rsidP="00601639">
      <w:pPr>
        <w:pStyle w:val="a3"/>
        <w:tabs>
          <w:tab w:val="left" w:pos="129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5</w:t>
      </w:r>
      <w:r w:rsidRPr="00B26DA5">
        <w:rPr>
          <w:rStyle w:val="a4"/>
          <w:color w:val="000000"/>
          <w:sz w:val="26"/>
          <w:szCs w:val="26"/>
        </w:rPr>
        <w:t>. Администрация не вправе требовать от Заявителя предоставления документов, подтверждающих внесение платы за предоставление Муниципальной услуги.</w:t>
      </w:r>
    </w:p>
    <w:p w:rsidR="003431A7" w:rsidRPr="00B26DA5" w:rsidRDefault="003431A7" w:rsidP="00601639">
      <w:pPr>
        <w:pStyle w:val="a3"/>
        <w:tabs>
          <w:tab w:val="left" w:pos="131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>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3431A7" w:rsidRPr="00B26DA5" w:rsidRDefault="003431A7" w:rsidP="00601639">
      <w:pPr>
        <w:pStyle w:val="a3"/>
        <w:tabs>
          <w:tab w:val="left" w:pos="1374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5" w:name="bookmark29"/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7</w:t>
      </w:r>
      <w:r w:rsidRPr="00B26DA5">
        <w:rPr>
          <w:rStyle w:val="a4"/>
          <w:color w:val="000000"/>
          <w:sz w:val="26"/>
          <w:szCs w:val="26"/>
        </w:rPr>
        <w:t>. 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должностного лица Администрации, участвующего в предоставлении Муниципальной услуги, плата с Заявителя не взимается.</w:t>
      </w:r>
      <w:bookmarkEnd w:id="45"/>
    </w:p>
    <w:p w:rsidR="00221A57" w:rsidRPr="00B26DA5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AA2507" w:rsidRPr="007A7F2E" w:rsidRDefault="00AA250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15.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:rsidR="00AA2507" w:rsidRPr="00B26DA5" w:rsidRDefault="00AA2507" w:rsidP="00601639">
      <w:pPr>
        <w:pStyle w:val="a3"/>
        <w:numPr>
          <w:ilvl w:val="0"/>
          <w:numId w:val="35"/>
        </w:numPr>
        <w:tabs>
          <w:tab w:val="left" w:pos="1484"/>
        </w:tabs>
        <w:autoSpaceDE/>
        <w:autoSpaceDN/>
        <w:ind w:left="20" w:right="20" w:firstLine="70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Услуги, необходимые и обязательные для предоставления Муниципальной услуги, отсутствуют.</w:t>
      </w:r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AA2507" w:rsidRPr="007A7F2E" w:rsidRDefault="000410F5" w:rsidP="00601639">
      <w:pPr>
        <w:pStyle w:val="51"/>
        <w:shd w:val="clear" w:color="auto" w:fill="auto"/>
        <w:spacing w:line="240" w:lineRule="auto"/>
        <w:ind w:right="20" w:firstLine="567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1</w:t>
      </w:r>
      <w:r w:rsidR="002B029E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6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Максимальный срок ожидания в очереди</w:t>
      </w:r>
    </w:p>
    <w:p w:rsidR="00AA2507" w:rsidRPr="00B26DA5" w:rsidRDefault="000410F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6" w:name="bookmark35"/>
      <w:r w:rsidRPr="00B26DA5">
        <w:rPr>
          <w:rStyle w:val="a4"/>
          <w:color w:val="000000"/>
          <w:sz w:val="26"/>
          <w:szCs w:val="26"/>
        </w:rPr>
        <w:t>1</w:t>
      </w:r>
      <w:r w:rsidR="002B029E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.1. </w:t>
      </w:r>
      <w:r w:rsidR="00AA2507" w:rsidRPr="00B26DA5">
        <w:rPr>
          <w:rStyle w:val="a4"/>
          <w:color w:val="000000"/>
          <w:sz w:val="26"/>
          <w:szCs w:val="26"/>
        </w:rPr>
        <w:t>Максимальный срок ожидания в очереди</w:t>
      </w:r>
      <w:r w:rsidR="0002356F" w:rsidRPr="00B26DA5">
        <w:rPr>
          <w:rStyle w:val="a4"/>
          <w:color w:val="000000"/>
          <w:sz w:val="26"/>
          <w:szCs w:val="26"/>
        </w:rPr>
        <w:t xml:space="preserve"> при подаче заявления </w:t>
      </w:r>
      <w:r w:rsidR="00AA2507" w:rsidRPr="00B26DA5">
        <w:rPr>
          <w:rStyle w:val="a4"/>
          <w:color w:val="000000"/>
          <w:sz w:val="26"/>
          <w:szCs w:val="26"/>
        </w:rPr>
        <w:t xml:space="preserve">и получении результата предоставления Муниципальной услуги  не должен превышать </w:t>
      </w:r>
      <w:r w:rsidR="00AA2507"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1</w:t>
      </w:r>
      <w:r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5</w:t>
      </w:r>
      <w:r w:rsidR="00AA2507"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минут.</w:t>
      </w:r>
      <w:bookmarkEnd w:id="46"/>
    </w:p>
    <w:p w:rsidR="00AA2507" w:rsidRPr="007A7F2E" w:rsidRDefault="000410F5" w:rsidP="00601639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2B029E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7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0410F5" w:rsidRPr="00B26DA5" w:rsidRDefault="000410F5" w:rsidP="00601639">
      <w:pPr>
        <w:tabs>
          <w:tab w:val="left" w:pos="2241"/>
        </w:tabs>
        <w:ind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1</w:t>
      </w:r>
      <w:r w:rsidR="002B029E" w:rsidRPr="00B26DA5">
        <w:rPr>
          <w:sz w:val="26"/>
          <w:szCs w:val="26"/>
        </w:rPr>
        <w:t>7</w:t>
      </w:r>
      <w:r w:rsidRPr="00B26DA5">
        <w:rPr>
          <w:sz w:val="26"/>
          <w:szCs w:val="26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2E06C4" w:rsidRPr="00B26DA5" w:rsidRDefault="000410F5" w:rsidP="00601639">
      <w:pPr>
        <w:widowControl/>
        <w:adjustRightInd w:val="0"/>
        <w:ind w:firstLine="709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sz w:val="26"/>
          <w:szCs w:val="26"/>
        </w:rPr>
        <w:t>номера кабинета;</w:t>
      </w:r>
    </w:p>
    <w:bookmarkEnd w:id="39"/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9" w:firstLine="709"/>
        <w:rPr>
          <w:sz w:val="26"/>
          <w:szCs w:val="26"/>
        </w:rPr>
      </w:pPr>
      <w:r w:rsidRPr="00B26DA5">
        <w:rPr>
          <w:sz w:val="26"/>
          <w:szCs w:val="26"/>
        </w:rPr>
        <w:t>фамилии, имени, отчества и должности специалиста, осуществляющего исполнение муниципальной</w:t>
      </w:r>
      <w:r w:rsidR="002F491B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услуги;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режима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работы.</w:t>
      </w:r>
    </w:p>
    <w:p w:rsidR="000A5696" w:rsidRPr="00B26DA5" w:rsidRDefault="000410F5" w:rsidP="00601639">
      <w:pPr>
        <w:pStyle w:val="a5"/>
        <w:tabs>
          <w:tab w:val="left" w:pos="1560"/>
        </w:tabs>
        <w:ind w:left="0" w:right="175" w:firstLine="709"/>
        <w:rPr>
          <w:sz w:val="26"/>
          <w:szCs w:val="26"/>
        </w:rPr>
      </w:pPr>
      <w:r w:rsidRPr="00B26DA5">
        <w:rPr>
          <w:sz w:val="26"/>
          <w:szCs w:val="26"/>
        </w:rPr>
        <w:t>1</w:t>
      </w:r>
      <w:r w:rsidR="002B029E" w:rsidRPr="00B26DA5">
        <w:rPr>
          <w:sz w:val="26"/>
          <w:szCs w:val="26"/>
        </w:rPr>
        <w:t>7</w:t>
      </w:r>
      <w:r w:rsidRPr="00B26DA5">
        <w:rPr>
          <w:sz w:val="26"/>
          <w:szCs w:val="26"/>
        </w:rPr>
        <w:t xml:space="preserve">.2. </w:t>
      </w:r>
      <w:r w:rsidR="007B79C0" w:rsidRPr="00B26DA5">
        <w:rPr>
          <w:sz w:val="26"/>
          <w:szCs w:val="26"/>
        </w:rPr>
        <w:t xml:space="preserve">Рабочие места должностных лиц, предоставляющих муниципальную </w:t>
      </w:r>
      <w:r w:rsidR="007B79C0" w:rsidRPr="00B26DA5">
        <w:rPr>
          <w:spacing w:val="-3"/>
          <w:sz w:val="26"/>
          <w:szCs w:val="26"/>
        </w:rPr>
        <w:t xml:space="preserve">услугу, </w:t>
      </w:r>
      <w:r w:rsidR="007B79C0" w:rsidRPr="00B26DA5">
        <w:rPr>
          <w:sz w:val="26"/>
          <w:szCs w:val="26"/>
        </w:rPr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0A5696" w:rsidRPr="00B26DA5" w:rsidRDefault="002B029E" w:rsidP="00866A13">
      <w:pPr>
        <w:ind w:right="18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17.3. </w:t>
      </w:r>
      <w:r w:rsidR="007B79C0" w:rsidRPr="00B26DA5">
        <w:rPr>
          <w:sz w:val="26"/>
          <w:szCs w:val="26"/>
        </w:rPr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0A5696" w:rsidRPr="00B26DA5" w:rsidRDefault="007B79C0" w:rsidP="00601639">
      <w:pPr>
        <w:pStyle w:val="a3"/>
        <w:tabs>
          <w:tab w:val="left" w:pos="1134"/>
        </w:tabs>
        <w:ind w:left="0" w:right="181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0A5696" w:rsidRPr="00B26DA5" w:rsidRDefault="00160E88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т</w:t>
      </w:r>
      <w:r w:rsidR="007B79C0" w:rsidRPr="00B26DA5">
        <w:rPr>
          <w:sz w:val="26"/>
          <w:szCs w:val="26"/>
        </w:rPr>
        <w:t>екст</w:t>
      </w:r>
      <w:r w:rsidR="002F491B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Регламента;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16"/>
        </w:tabs>
        <w:ind w:left="0" w:right="184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бланк заявления о выдаче разрешения на установку и эксплуатацию рекламной конструкции на территории </w:t>
      </w:r>
      <w:r w:rsidR="00160E88" w:rsidRPr="00B26DA5">
        <w:rPr>
          <w:sz w:val="26"/>
          <w:szCs w:val="26"/>
        </w:rPr>
        <w:t>муниципального образования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ind w:left="0" w:right="188" w:firstLine="709"/>
        <w:rPr>
          <w:sz w:val="26"/>
          <w:szCs w:val="26"/>
        </w:rPr>
      </w:pPr>
      <w:r w:rsidRPr="00B26DA5">
        <w:rPr>
          <w:sz w:val="26"/>
          <w:szCs w:val="26"/>
        </w:rPr>
        <w:t>перечень</w:t>
      </w:r>
      <w:r w:rsidR="002F491B" w:rsidRPr="00B26DA5">
        <w:rPr>
          <w:sz w:val="26"/>
          <w:szCs w:val="26"/>
        </w:rPr>
        <w:t xml:space="preserve"> документов </w:t>
      </w:r>
      <w:r w:rsidRPr="00B26DA5">
        <w:rPr>
          <w:sz w:val="26"/>
          <w:szCs w:val="26"/>
        </w:rPr>
        <w:t>необходимых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для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w w:val="95"/>
          <w:sz w:val="26"/>
          <w:szCs w:val="26"/>
        </w:rPr>
        <w:t xml:space="preserve">предоставления </w:t>
      </w:r>
      <w:r w:rsidRPr="00B26DA5">
        <w:rPr>
          <w:sz w:val="26"/>
          <w:szCs w:val="26"/>
        </w:rPr>
        <w:t>муниципальной услуги;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35"/>
        </w:tabs>
        <w:ind w:left="0" w:right="180" w:firstLine="709"/>
        <w:rPr>
          <w:sz w:val="26"/>
          <w:szCs w:val="26"/>
        </w:rPr>
      </w:pPr>
      <w:r w:rsidRPr="00B26DA5">
        <w:rPr>
          <w:sz w:val="26"/>
          <w:szCs w:val="26"/>
        </w:rPr>
        <w:t>график (режим) работы, номера телефонов, адрес интернет-сайта и электронной почты уполномоченного органа;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режим приема граждан и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организаций;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порядок получения консультаций.</w:t>
      </w:r>
    </w:p>
    <w:p w:rsidR="000A5696" w:rsidRPr="00B26DA5" w:rsidRDefault="002B029E" w:rsidP="00601639">
      <w:pPr>
        <w:ind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17.4. </w:t>
      </w:r>
      <w:r w:rsidR="007B79C0" w:rsidRPr="00B26DA5">
        <w:rPr>
          <w:sz w:val="26"/>
          <w:szCs w:val="26"/>
        </w:rPr>
        <w:t>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граждан.</w:t>
      </w:r>
    </w:p>
    <w:p w:rsidR="000A5696" w:rsidRPr="00B26DA5" w:rsidRDefault="002B029E" w:rsidP="00601639">
      <w:pPr>
        <w:pStyle w:val="a5"/>
        <w:tabs>
          <w:tab w:val="left" w:pos="1418"/>
        </w:tabs>
        <w:ind w:left="0" w:right="184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17.5. </w:t>
      </w:r>
      <w:r w:rsidR="007B79C0" w:rsidRPr="00B26DA5">
        <w:rPr>
          <w:sz w:val="26"/>
          <w:szCs w:val="26"/>
        </w:rPr>
        <w:t>Рабочие места специалистов, осуществляющих</w:t>
      </w:r>
      <w:r w:rsidR="002760A0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9A7F37" w:rsidRPr="00B26DA5" w:rsidRDefault="002B029E" w:rsidP="00601639">
      <w:pPr>
        <w:pStyle w:val="a5"/>
        <w:tabs>
          <w:tab w:val="left" w:pos="1418"/>
        </w:tabs>
        <w:ind w:left="0" w:right="9" w:firstLine="709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lastRenderedPageBreak/>
        <w:t>17.6.</w:t>
      </w:r>
      <w:r w:rsidR="009A7F37" w:rsidRPr="00B26DA5">
        <w:rPr>
          <w:spacing w:val="-3"/>
          <w:sz w:val="26"/>
          <w:szCs w:val="26"/>
        </w:rPr>
        <w:t xml:space="preserve"> На </w:t>
      </w:r>
      <w:r w:rsidR="009A7F37" w:rsidRPr="00B26DA5">
        <w:rPr>
          <w:sz w:val="26"/>
          <w:szCs w:val="26"/>
        </w:rPr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="002760A0" w:rsidRPr="00B26DA5">
        <w:rPr>
          <w:sz w:val="26"/>
          <w:szCs w:val="26"/>
        </w:rPr>
        <w:t xml:space="preserve">  </w:t>
      </w:r>
      <w:r w:rsidR="009A7F37" w:rsidRPr="00B26DA5">
        <w:rPr>
          <w:sz w:val="26"/>
          <w:szCs w:val="26"/>
        </w:rPr>
        <w:t>бесплатным.</w:t>
      </w:r>
    </w:p>
    <w:p w:rsidR="009A7F37" w:rsidRPr="00B26DA5" w:rsidRDefault="009A7F37" w:rsidP="00601639">
      <w:pPr>
        <w:pStyle w:val="a5"/>
        <w:tabs>
          <w:tab w:val="left" w:pos="1987"/>
        </w:tabs>
        <w:ind w:left="0" w:right="9" w:firstLine="709"/>
        <w:rPr>
          <w:sz w:val="26"/>
          <w:szCs w:val="26"/>
        </w:rPr>
      </w:pPr>
      <w:r w:rsidRPr="00B26DA5">
        <w:rPr>
          <w:sz w:val="26"/>
          <w:szCs w:val="26"/>
        </w:rPr>
        <w:t>При обращении инвалида за получением муниципальной услуги (включая инвалидов, использующих кресла-коляски и собак- проводников)обеспечивается: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возможность  посадки   инвалидов   в   транспортное   средство и высадки из него перед входом в помещение с помощью технических средств реабилитации и (или) с помощью сотрудника</w:t>
      </w:r>
      <w:r w:rsidR="00F45854" w:rsidRPr="00B26DA5">
        <w:rPr>
          <w:sz w:val="26"/>
          <w:szCs w:val="26"/>
        </w:rPr>
        <w:t xml:space="preserve"> </w:t>
      </w:r>
      <w:r w:rsidR="009304A5" w:rsidRPr="00B26DA5">
        <w:rPr>
          <w:sz w:val="26"/>
          <w:szCs w:val="26"/>
        </w:rPr>
        <w:t>администрации  Трубчевского  муниципального  района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него;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сопровождение инвалидов, имеющих стойкие расстройства функции  зрения и самостоятельного передвижения, и оказание им помощи внутри</w:t>
      </w:r>
      <w:r w:rsidR="002760A0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помещения;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надлежащее размещение оборудования и носителей информации, необходимых для обеспечения  беспрепятственного  доступа  инвалидов  с учетом ограничений 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жизнедеятельности;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9A7F37" w:rsidRPr="00B26DA5" w:rsidRDefault="009A7F37" w:rsidP="00866A13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2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</w:t>
      </w:r>
      <w:r w:rsidR="002760A0" w:rsidRPr="00B26DA5">
        <w:rPr>
          <w:sz w:val="26"/>
          <w:szCs w:val="26"/>
        </w:rPr>
        <w:t xml:space="preserve"> </w:t>
      </w:r>
      <w:r w:rsidR="00F45854" w:rsidRPr="00B26DA5">
        <w:rPr>
          <w:sz w:val="26"/>
          <w:szCs w:val="26"/>
        </w:rPr>
        <w:t xml:space="preserve"> сотрудника </w:t>
      </w:r>
      <w:r w:rsidR="002760A0" w:rsidRPr="00B26DA5">
        <w:rPr>
          <w:sz w:val="26"/>
          <w:szCs w:val="26"/>
        </w:rPr>
        <w:t>администрации Трубчевского муниципального  района</w:t>
      </w:r>
      <w:r w:rsidR="00F45854" w:rsidRPr="00B26DA5">
        <w:rPr>
          <w:sz w:val="26"/>
          <w:szCs w:val="26"/>
        </w:rPr>
        <w:t xml:space="preserve"> </w:t>
      </w:r>
      <w:r w:rsidR="002760A0" w:rsidRPr="00B26DA5">
        <w:rPr>
          <w:sz w:val="26"/>
          <w:szCs w:val="26"/>
        </w:rPr>
        <w:t>Брянской  области</w:t>
      </w:r>
      <w:r w:rsidRPr="00B26DA5">
        <w:rPr>
          <w:sz w:val="26"/>
          <w:szCs w:val="26"/>
        </w:rPr>
        <w:t>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оказание помощи инвалидам в преодолении барьеров, мешающих получению ими муниципальной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услуги;</w:t>
      </w:r>
    </w:p>
    <w:p w:rsidR="009A7F37" w:rsidRPr="00B26DA5" w:rsidRDefault="002B029E" w:rsidP="00601639">
      <w:pPr>
        <w:pStyle w:val="a5"/>
        <w:tabs>
          <w:tab w:val="left" w:pos="851"/>
          <w:tab w:val="left" w:pos="1987"/>
          <w:tab w:val="left" w:pos="9606"/>
        </w:tabs>
        <w:ind w:left="0" w:right="9" w:firstLine="426"/>
        <w:rPr>
          <w:sz w:val="26"/>
          <w:szCs w:val="26"/>
        </w:rPr>
      </w:pPr>
      <w:r w:rsidRPr="00B26DA5">
        <w:rPr>
          <w:sz w:val="26"/>
          <w:szCs w:val="26"/>
        </w:rPr>
        <w:t xml:space="preserve">8) </w:t>
      </w:r>
      <w:r w:rsidR="009A7F37" w:rsidRPr="00B26DA5">
        <w:rPr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2B029E" w:rsidRPr="00B26DA5" w:rsidRDefault="002B029E" w:rsidP="00601639">
      <w:pPr>
        <w:tabs>
          <w:tab w:val="left" w:pos="851"/>
          <w:tab w:val="left" w:pos="1766"/>
        </w:tabs>
        <w:ind w:right="9"/>
        <w:rPr>
          <w:sz w:val="26"/>
          <w:szCs w:val="26"/>
        </w:rPr>
      </w:pPr>
    </w:p>
    <w:p w:rsidR="002B029E" w:rsidRPr="007A7F2E" w:rsidRDefault="002B029E" w:rsidP="00601639">
      <w:pPr>
        <w:tabs>
          <w:tab w:val="left" w:pos="851"/>
          <w:tab w:val="left" w:pos="1766"/>
        </w:tabs>
        <w:ind w:right="9" w:firstLine="567"/>
        <w:rPr>
          <w:b/>
          <w:sz w:val="26"/>
          <w:szCs w:val="26"/>
        </w:rPr>
      </w:pPr>
      <w:r w:rsidRPr="007A7F2E">
        <w:rPr>
          <w:b/>
          <w:sz w:val="26"/>
          <w:szCs w:val="26"/>
        </w:rPr>
        <w:t>1</w:t>
      </w:r>
      <w:r w:rsidR="00961709" w:rsidRPr="007A7F2E">
        <w:rPr>
          <w:b/>
          <w:sz w:val="26"/>
          <w:szCs w:val="26"/>
        </w:rPr>
        <w:t>8</w:t>
      </w:r>
      <w:r w:rsidRPr="007A7F2E">
        <w:rPr>
          <w:b/>
          <w:sz w:val="26"/>
          <w:szCs w:val="26"/>
        </w:rPr>
        <w:t>. Показатели доступности и качества Муниципальной услуги</w:t>
      </w:r>
    </w:p>
    <w:p w:rsidR="002B029E" w:rsidRPr="00B26DA5" w:rsidRDefault="002B029E" w:rsidP="00601639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961709" w:rsidRPr="00B26DA5">
        <w:rPr>
          <w:rStyle w:val="a4"/>
          <w:color w:val="000000"/>
          <w:sz w:val="26"/>
          <w:szCs w:val="26"/>
        </w:rPr>
        <w:t>8</w:t>
      </w:r>
      <w:r w:rsidRPr="00B26DA5">
        <w:rPr>
          <w:rStyle w:val="a4"/>
          <w:color w:val="000000"/>
          <w:sz w:val="26"/>
          <w:szCs w:val="26"/>
        </w:rPr>
        <w:t>.1. Оценка доступности и качества предоставления Муниципальной услуги должна осуществляться по следующим показателям:</w:t>
      </w:r>
    </w:p>
    <w:p w:rsidR="002B029E" w:rsidRPr="00B26DA5" w:rsidRDefault="002B029E" w:rsidP="00601639">
      <w:pPr>
        <w:pStyle w:val="a3"/>
        <w:tabs>
          <w:tab w:val="left" w:pos="851"/>
          <w:tab w:val="left" w:pos="1009"/>
        </w:tabs>
        <w:ind w:left="0" w:right="23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</w:t>
      </w:r>
      <w:r w:rsidRPr="00B26DA5">
        <w:rPr>
          <w:rStyle w:val="a4"/>
          <w:color w:val="000000"/>
          <w:sz w:val="26"/>
          <w:szCs w:val="26"/>
        </w:rPr>
        <w:tab/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2B029E" w:rsidRPr="00B26DA5" w:rsidRDefault="002B029E" w:rsidP="00601639">
      <w:pPr>
        <w:pStyle w:val="a3"/>
        <w:tabs>
          <w:tab w:val="left" w:pos="1023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б)</w:t>
      </w:r>
      <w:r w:rsidRPr="00B26DA5">
        <w:rPr>
          <w:rStyle w:val="a4"/>
          <w:color w:val="000000"/>
          <w:sz w:val="26"/>
          <w:szCs w:val="26"/>
        </w:rPr>
        <w:tab/>
        <w:t>возможность выбора Заявителем форм предоставления Муниципальной услуги, в том числе с использованием ЕПГУ;</w:t>
      </w:r>
    </w:p>
    <w:p w:rsidR="002B029E" w:rsidRPr="00B26DA5" w:rsidRDefault="002B029E" w:rsidP="00601639">
      <w:pPr>
        <w:pStyle w:val="a3"/>
        <w:tabs>
          <w:tab w:val="left" w:pos="1018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в)</w:t>
      </w:r>
      <w:r w:rsidRPr="00B26DA5">
        <w:rPr>
          <w:rStyle w:val="a4"/>
          <w:color w:val="000000"/>
          <w:sz w:val="26"/>
          <w:szCs w:val="26"/>
        </w:rPr>
        <w:tab/>
        <w:t>возможность обращения за получением Муниципальной услуги в электронной форме посредством ЕПГУ;</w:t>
      </w:r>
    </w:p>
    <w:p w:rsidR="002B029E" w:rsidRPr="00B26DA5" w:rsidRDefault="00E728DE" w:rsidP="00601639">
      <w:pPr>
        <w:pStyle w:val="a3"/>
        <w:tabs>
          <w:tab w:val="left" w:pos="1004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г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 xml:space="preserve">доступность обращения за предоставлением Муниципальной услуги, в том числе для инвалидов и других 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маломобильных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 xml:space="preserve"> групп населения;</w:t>
      </w:r>
    </w:p>
    <w:p w:rsidR="002B029E" w:rsidRPr="00B26DA5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9304A5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2B029E" w:rsidRPr="00B26DA5" w:rsidRDefault="00E728DE" w:rsidP="00601639">
      <w:pPr>
        <w:pStyle w:val="a3"/>
        <w:tabs>
          <w:tab w:val="left" w:pos="1018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е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 xml:space="preserve">соблюдение сроков предоставления Муниципальной услуги и сроков выполнения административных процедур при предоставлении Муниципальной </w:t>
      </w:r>
      <w:r w:rsidR="002B029E" w:rsidRPr="00B26DA5">
        <w:rPr>
          <w:rStyle w:val="a4"/>
          <w:color w:val="000000"/>
          <w:sz w:val="26"/>
          <w:szCs w:val="26"/>
        </w:rPr>
        <w:lastRenderedPageBreak/>
        <w:t>услуги;</w:t>
      </w:r>
    </w:p>
    <w:p w:rsidR="002B029E" w:rsidRPr="00B26DA5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ж</w:t>
      </w:r>
      <w:r w:rsidR="009304A5" w:rsidRPr="00B26DA5">
        <w:rPr>
          <w:rStyle w:val="a4"/>
          <w:color w:val="000000"/>
          <w:sz w:val="26"/>
          <w:szCs w:val="26"/>
        </w:rPr>
        <w:t xml:space="preserve">) </w:t>
      </w:r>
      <w:r w:rsidR="002B029E" w:rsidRPr="00B26DA5">
        <w:rPr>
          <w:rStyle w:val="a4"/>
          <w:color w:val="000000"/>
          <w:sz w:val="26"/>
          <w:szCs w:val="26"/>
        </w:rPr>
        <w:t>отсутствие обоснованных жалоб со стороны граждан по результатам предоставления Муниципальной услуги;</w:t>
      </w:r>
    </w:p>
    <w:p w:rsidR="002B029E" w:rsidRPr="00B26DA5" w:rsidRDefault="00E728DE" w:rsidP="00601639">
      <w:pPr>
        <w:pStyle w:val="a3"/>
        <w:tabs>
          <w:tab w:val="left" w:pos="1014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>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961709" w:rsidRPr="00B26DA5">
        <w:rPr>
          <w:rStyle w:val="a4"/>
          <w:color w:val="000000"/>
          <w:sz w:val="26"/>
          <w:szCs w:val="26"/>
        </w:rPr>
        <w:t>8</w:t>
      </w:r>
      <w:r w:rsidRPr="00B26DA5">
        <w:rPr>
          <w:rStyle w:val="a4"/>
          <w:color w:val="000000"/>
          <w:sz w:val="26"/>
          <w:szCs w:val="26"/>
        </w:rPr>
        <w:t>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</w:p>
    <w:p w:rsidR="002B029E" w:rsidRPr="007A7F2E" w:rsidRDefault="002B029E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47" w:name="bookmark30"/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961709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9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Способы предоставления Заявителем документов, необходимых для</w:t>
      </w:r>
      <w:bookmarkStart w:id="48" w:name="bookmark31"/>
      <w:bookmarkEnd w:id="47"/>
      <w:r w:rsidR="009304A5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получения Муниципальной услуги</w:t>
      </w:r>
      <w:bookmarkEnd w:id="48"/>
    </w:p>
    <w:p w:rsidR="002B029E" w:rsidRPr="00B26DA5" w:rsidRDefault="002B029E" w:rsidP="00601639">
      <w:pPr>
        <w:pStyle w:val="51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029E" w:rsidRPr="00B26DA5" w:rsidRDefault="00961709" w:rsidP="00601639">
      <w:pPr>
        <w:pStyle w:val="a3"/>
        <w:tabs>
          <w:tab w:val="left" w:pos="1234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19.1. </w:t>
      </w:r>
      <w:r w:rsidR="002B029E" w:rsidRPr="00B26DA5">
        <w:rPr>
          <w:rStyle w:val="a4"/>
          <w:color w:val="000000"/>
          <w:sz w:val="26"/>
          <w:szCs w:val="26"/>
        </w:rPr>
        <w:t>Администрация обеспечивает предоставление Муниципальной услуги в электронной форме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2B029E" w:rsidRPr="00B26DA5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19.2. </w:t>
      </w:r>
      <w:r w:rsidR="002B029E" w:rsidRPr="00B26DA5">
        <w:rPr>
          <w:rStyle w:val="a4"/>
          <w:color w:val="000000"/>
          <w:sz w:val="26"/>
          <w:szCs w:val="26"/>
        </w:rPr>
        <w:t>Для получения Муниципальной услуги Заявитель авторизуется на ЕПГУ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Заявления.</w:t>
      </w:r>
    </w:p>
    <w:p w:rsidR="002B029E" w:rsidRPr="00B26DA5" w:rsidRDefault="00961709" w:rsidP="00601639">
      <w:pPr>
        <w:pStyle w:val="a3"/>
        <w:tabs>
          <w:tab w:val="left" w:pos="145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19.3. </w:t>
      </w:r>
      <w:r w:rsidR="002B029E" w:rsidRPr="00B26DA5">
        <w:rPr>
          <w:rStyle w:val="a4"/>
          <w:color w:val="000000"/>
          <w:sz w:val="26"/>
          <w:szCs w:val="26"/>
        </w:rPr>
        <w:t>Заполненное Заявление отправляется Заявителем в Администрацию.</w:t>
      </w:r>
    </w:p>
    <w:p w:rsidR="002B029E" w:rsidRPr="00B26DA5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19.4. </w:t>
      </w:r>
      <w:r w:rsidR="002B029E" w:rsidRPr="00B26DA5">
        <w:rPr>
          <w:rStyle w:val="a4"/>
          <w:color w:val="000000"/>
          <w:sz w:val="26"/>
          <w:szCs w:val="26"/>
        </w:rPr>
        <w:t xml:space="preserve">Отправленные документы поступают в Модуль поступивших заявлений региональной системы межведомственного электронного взаимодействия Брянской области. </w:t>
      </w:r>
    </w:p>
    <w:p w:rsidR="002B029E" w:rsidRPr="00B26DA5" w:rsidRDefault="00961709" w:rsidP="00601639">
      <w:pPr>
        <w:pStyle w:val="a3"/>
        <w:tabs>
          <w:tab w:val="left" w:pos="130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19.5. </w:t>
      </w:r>
      <w:r w:rsidR="002B029E" w:rsidRPr="00B26DA5">
        <w:rPr>
          <w:rStyle w:val="a4"/>
          <w:color w:val="000000"/>
          <w:sz w:val="26"/>
          <w:szCs w:val="26"/>
        </w:rPr>
        <w:t>Заявитель уведомляется о получении Администрацией Заявления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в день подачи Заявления посредством изменения статуса заявления в Личном кабинете Заявителя на ЕПГУ.</w:t>
      </w:r>
    </w:p>
    <w:p w:rsidR="002B029E" w:rsidRPr="00B26DA5" w:rsidRDefault="00961709" w:rsidP="00601639">
      <w:pPr>
        <w:pStyle w:val="a3"/>
        <w:tabs>
          <w:tab w:val="left" w:pos="140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19.6. </w:t>
      </w:r>
      <w:r w:rsidR="002B029E" w:rsidRPr="00B26DA5">
        <w:rPr>
          <w:rStyle w:val="a4"/>
          <w:color w:val="000000"/>
          <w:sz w:val="26"/>
          <w:szCs w:val="26"/>
        </w:rPr>
        <w:t>Решение о предоставлении Муниципальной услуги принимается Администрацией на основании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2B029E" w:rsidRPr="00B26DA5" w:rsidRDefault="00961709" w:rsidP="00601639">
      <w:pPr>
        <w:pStyle w:val="a3"/>
        <w:tabs>
          <w:tab w:val="left" w:pos="128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19.7. </w:t>
      </w:r>
      <w:r w:rsidR="002B029E" w:rsidRPr="00B26DA5">
        <w:rPr>
          <w:rStyle w:val="a4"/>
          <w:color w:val="000000"/>
          <w:sz w:val="26"/>
          <w:szCs w:val="26"/>
        </w:rPr>
        <w:t>Прием документов, необходимых для предоставления Муниципальной услуги в иных формах в соответствии с Федеральным законом от 27.07.2010 № 210- ФЗ «Об организации предоставления государственных и муниципальных услуг» устанавливается организационно-распорядительным документом Администрации.</w:t>
      </w:r>
    </w:p>
    <w:p w:rsidR="002B029E" w:rsidRPr="00B26DA5" w:rsidRDefault="00961709" w:rsidP="00601639">
      <w:pPr>
        <w:pStyle w:val="a3"/>
        <w:tabs>
          <w:tab w:val="left" w:pos="1244"/>
        </w:tabs>
        <w:autoSpaceDE/>
        <w:autoSpaceDN/>
        <w:ind w:left="23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19.8.</w:t>
      </w:r>
      <w:r w:rsidR="002B029E" w:rsidRPr="00B26DA5">
        <w:rPr>
          <w:rStyle w:val="a4"/>
          <w:color w:val="000000"/>
          <w:sz w:val="26"/>
          <w:szCs w:val="26"/>
        </w:rPr>
        <w:t xml:space="preserve"> Порядок предоставления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2B029E" w:rsidRPr="00B26DA5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bookmarkStart w:id="49" w:name="bookmark32"/>
      <w:r w:rsidRPr="00B26DA5">
        <w:rPr>
          <w:rStyle w:val="a4"/>
          <w:color w:val="000000"/>
          <w:sz w:val="26"/>
          <w:szCs w:val="26"/>
        </w:rPr>
        <w:t>19</w:t>
      </w:r>
      <w:r w:rsidR="002B029E" w:rsidRPr="00B26DA5">
        <w:rPr>
          <w:rStyle w:val="a4"/>
          <w:color w:val="000000"/>
          <w:sz w:val="26"/>
          <w:szCs w:val="26"/>
        </w:rPr>
        <w:t xml:space="preserve">.9. Выбор Заявителем способа подачи Заявления и документов, </w:t>
      </w:r>
      <w:r w:rsidR="002B029E" w:rsidRPr="00B26DA5">
        <w:rPr>
          <w:rStyle w:val="a4"/>
          <w:color w:val="000000"/>
          <w:sz w:val="26"/>
          <w:szCs w:val="26"/>
        </w:rPr>
        <w:lastRenderedPageBreak/>
        <w:t>необходимых для получения Муниципальной услуги, осуществляется в соответствии с законодательством Российский Федерации.</w:t>
      </w:r>
      <w:bookmarkEnd w:id="49"/>
    </w:p>
    <w:p w:rsidR="00961709" w:rsidRPr="00B26DA5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</w:p>
    <w:p w:rsidR="00961709" w:rsidRPr="00B26DA5" w:rsidRDefault="00961709" w:rsidP="00601639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6"/>
          <w:szCs w:val="26"/>
          <w:lang w:val="ru-RU"/>
        </w:rPr>
      </w:pPr>
      <w:bookmarkStart w:id="50" w:name="bookmark39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20</w:t>
      </w:r>
      <w:r w:rsidRPr="00B26DA5">
        <w:rPr>
          <w:rStyle w:val="3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  <w:t xml:space="preserve">. </w:t>
      </w: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Требования к организации предоставления Муниципальной услуги в электронной форме</w:t>
      </w:r>
      <w:bookmarkEnd w:id="50"/>
    </w:p>
    <w:p w:rsidR="00961709" w:rsidRPr="00B26DA5" w:rsidRDefault="00D0727E" w:rsidP="00601639">
      <w:pPr>
        <w:pStyle w:val="a3"/>
        <w:tabs>
          <w:tab w:val="left" w:pos="1369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20.1. </w:t>
      </w:r>
      <w:r w:rsidR="00961709" w:rsidRPr="00B26DA5">
        <w:rPr>
          <w:rStyle w:val="a4"/>
          <w:color w:val="000000"/>
          <w:sz w:val="26"/>
          <w:szCs w:val="26"/>
        </w:rPr>
        <w:t>В целях предоставления Муниципальной услуги в электронной форме с использованием ЕПГУ Заявителем заполняется электронная форма Заявления в карточке Муниципальной услуги на ЕПГУ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961709" w:rsidRPr="00B26DA5" w:rsidRDefault="00D0727E" w:rsidP="00601639">
      <w:pPr>
        <w:pStyle w:val="a3"/>
        <w:tabs>
          <w:tab w:val="left" w:pos="144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20.2. </w:t>
      </w:r>
      <w:r w:rsidR="00961709" w:rsidRPr="00B26DA5">
        <w:rPr>
          <w:rStyle w:val="a4"/>
          <w:color w:val="000000"/>
          <w:sz w:val="26"/>
          <w:szCs w:val="26"/>
        </w:rPr>
        <w:t>При предоставлении Муниципальной услуги в электронной форме осуществляются:</w:t>
      </w:r>
    </w:p>
    <w:p w:rsidR="00961709" w:rsidRPr="00B26DA5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ab/>
      </w:r>
      <w:r w:rsidR="00961709" w:rsidRPr="00B26DA5">
        <w:rPr>
          <w:rStyle w:val="a4"/>
          <w:color w:val="000000"/>
          <w:sz w:val="26"/>
          <w:szCs w:val="26"/>
        </w:rPr>
        <w:t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:rsidR="00961709" w:rsidRPr="00B26DA5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ab/>
      </w:r>
      <w:r w:rsidR="00961709" w:rsidRPr="00B26DA5">
        <w:rPr>
          <w:rStyle w:val="a4"/>
          <w:color w:val="000000"/>
          <w:sz w:val="26"/>
          <w:szCs w:val="26"/>
        </w:rPr>
        <w:t>подача заявления</w:t>
      </w:r>
      <w:r w:rsidRPr="00B26DA5">
        <w:rPr>
          <w:rStyle w:val="a4"/>
          <w:color w:val="000000"/>
          <w:sz w:val="26"/>
          <w:szCs w:val="26"/>
        </w:rPr>
        <w:t xml:space="preserve"> для записи на прием и выбора даты и времени</w:t>
      </w:r>
      <w:r w:rsidR="00961709" w:rsidRPr="00B26DA5">
        <w:rPr>
          <w:rStyle w:val="a4"/>
          <w:color w:val="000000"/>
          <w:sz w:val="26"/>
          <w:szCs w:val="26"/>
        </w:rPr>
        <w:t xml:space="preserve"> предоставлени</w:t>
      </w:r>
      <w:r w:rsidRPr="00B26DA5">
        <w:rPr>
          <w:rStyle w:val="a4"/>
          <w:color w:val="000000"/>
          <w:sz w:val="26"/>
          <w:szCs w:val="26"/>
        </w:rPr>
        <w:t>я</w:t>
      </w:r>
      <w:r w:rsidR="00961709" w:rsidRPr="00B26DA5">
        <w:rPr>
          <w:rStyle w:val="a4"/>
          <w:color w:val="000000"/>
          <w:sz w:val="26"/>
          <w:szCs w:val="26"/>
        </w:rPr>
        <w:t xml:space="preserve"> Муниципальной услуги в Администрацию с использованием ЕПГУ;</w:t>
      </w:r>
    </w:p>
    <w:p w:rsidR="00961709" w:rsidRPr="00B26DA5" w:rsidRDefault="00961709" w:rsidP="00CC4AA5">
      <w:pPr>
        <w:pStyle w:val="a3"/>
        <w:tabs>
          <w:tab w:val="left" w:pos="105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поступление Заявления и документов, необходимых для предоставления Муниципальной услуги, с ЕПГУ в региональную систему межведомственного электронного взаимодействия (РСМЭВ);</w:t>
      </w:r>
    </w:p>
    <w:p w:rsidR="00961709" w:rsidRPr="00B26DA5" w:rsidRDefault="00961709" w:rsidP="00CC4AA5">
      <w:pPr>
        <w:pStyle w:val="a3"/>
        <w:tabs>
          <w:tab w:val="left" w:pos="111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обработка и регистрация Заявления для предоставления Муниципальной услуги в РСМЭВ;</w:t>
      </w:r>
    </w:p>
    <w:p w:rsidR="00961709" w:rsidRPr="00B26DA5" w:rsidRDefault="00961709" w:rsidP="00CC4AA5">
      <w:pPr>
        <w:pStyle w:val="a3"/>
        <w:tabs>
          <w:tab w:val="left" w:pos="118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961709" w:rsidRPr="00B26DA5" w:rsidRDefault="00961709" w:rsidP="00CC4AA5">
      <w:pPr>
        <w:pStyle w:val="a3"/>
        <w:tabs>
          <w:tab w:val="left" w:pos="122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возможность оплаты государственной пошлины, иной платы за предоставление Муниципальной услуги посредством электронных сервисов на ЕПГУ;</w:t>
      </w:r>
    </w:p>
    <w:p w:rsidR="00961709" w:rsidRPr="00B26DA5" w:rsidRDefault="00961709" w:rsidP="00CC4AA5">
      <w:pPr>
        <w:pStyle w:val="a3"/>
        <w:tabs>
          <w:tab w:val="left" w:pos="10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961709" w:rsidRPr="00B26DA5" w:rsidRDefault="00961709" w:rsidP="00CC4AA5">
      <w:pPr>
        <w:pStyle w:val="a3"/>
        <w:tabs>
          <w:tab w:val="left" w:pos="115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sz w:val="26"/>
          <w:szCs w:val="26"/>
        </w:rPr>
      </w:pPr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718"/>
        </w:tabs>
        <w:spacing w:after="0" w:line="240" w:lineRule="auto"/>
        <w:ind w:right="40" w:firstLine="0"/>
        <w:jc w:val="center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bookmarkStart w:id="51" w:name="bookmark42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>III</w:t>
      </w: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  <w:bookmarkEnd w:id="51"/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center"/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bookmarkStart w:id="52" w:name="bookmark43"/>
      <w:bookmarkStart w:id="53" w:name="bookmark44"/>
      <w:bookmarkStart w:id="54" w:name="bookmark45"/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52"/>
      <w:bookmarkEnd w:id="53"/>
      <w:bookmarkEnd w:id="54"/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7A7F2E" w:rsidRDefault="00796741" w:rsidP="00601639">
      <w:pPr>
        <w:tabs>
          <w:tab w:val="left" w:pos="284"/>
        </w:tabs>
        <w:ind w:firstLine="567"/>
        <w:rPr>
          <w:b/>
          <w:sz w:val="26"/>
          <w:szCs w:val="26"/>
        </w:rPr>
      </w:pPr>
      <w:r w:rsidRPr="007A7F2E">
        <w:rPr>
          <w:b/>
          <w:sz w:val="26"/>
          <w:szCs w:val="26"/>
        </w:rPr>
        <w:t xml:space="preserve">21. </w:t>
      </w:r>
      <w:r w:rsidR="007B79C0" w:rsidRPr="007A7F2E">
        <w:rPr>
          <w:b/>
          <w:sz w:val="26"/>
          <w:szCs w:val="26"/>
        </w:rPr>
        <w:t>Последовательность административных</w:t>
      </w:r>
      <w:r w:rsidR="002760A0" w:rsidRPr="007A7F2E">
        <w:rPr>
          <w:b/>
          <w:sz w:val="26"/>
          <w:szCs w:val="26"/>
        </w:rPr>
        <w:t xml:space="preserve">  </w:t>
      </w:r>
      <w:r w:rsidR="007B79C0" w:rsidRPr="007A7F2E">
        <w:rPr>
          <w:b/>
          <w:sz w:val="26"/>
          <w:szCs w:val="26"/>
        </w:rPr>
        <w:t>процедур.</w:t>
      </w:r>
    </w:p>
    <w:p w:rsidR="000A5696" w:rsidRPr="00B26DA5" w:rsidRDefault="007B79C0" w:rsidP="00601639">
      <w:pPr>
        <w:pStyle w:val="a3"/>
        <w:ind w:left="0" w:right="184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Блок-схема предоставления муниципальной услуги приведена в приложении №</w:t>
      </w:r>
      <w:r w:rsidR="00F87533" w:rsidRPr="00B26DA5">
        <w:rPr>
          <w:sz w:val="26"/>
          <w:szCs w:val="26"/>
        </w:rPr>
        <w:t>8</w:t>
      </w:r>
      <w:r w:rsidRPr="00B26DA5">
        <w:rPr>
          <w:sz w:val="26"/>
          <w:szCs w:val="26"/>
        </w:rPr>
        <w:t xml:space="preserve"> к настоящему Административному регламенту.</w:t>
      </w:r>
    </w:p>
    <w:p w:rsidR="000A5696" w:rsidRPr="00B26DA5" w:rsidRDefault="00796741" w:rsidP="00601639">
      <w:pPr>
        <w:pStyle w:val="a5"/>
        <w:tabs>
          <w:tab w:val="left" w:pos="1134"/>
        </w:tabs>
        <w:ind w:left="0" w:right="185"/>
        <w:rPr>
          <w:sz w:val="26"/>
          <w:szCs w:val="26"/>
        </w:rPr>
      </w:pPr>
      <w:r w:rsidRPr="00B26DA5">
        <w:rPr>
          <w:sz w:val="26"/>
          <w:szCs w:val="26"/>
        </w:rPr>
        <w:t xml:space="preserve">22. </w:t>
      </w:r>
      <w:r w:rsidR="007B79C0" w:rsidRPr="00B26DA5">
        <w:rPr>
          <w:sz w:val="26"/>
          <w:szCs w:val="26"/>
        </w:rPr>
        <w:t>Предоставление муниципальной услуги включает в себя следующие административные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процедуры:</w:t>
      </w:r>
    </w:p>
    <w:p w:rsidR="000A5696" w:rsidRPr="00B26DA5" w:rsidRDefault="00B4460F" w:rsidP="00601639">
      <w:pPr>
        <w:pStyle w:val="a5"/>
        <w:tabs>
          <w:tab w:val="left" w:pos="993"/>
        </w:tabs>
        <w:ind w:left="0" w:right="184"/>
        <w:rPr>
          <w:sz w:val="26"/>
          <w:szCs w:val="26"/>
        </w:rPr>
      </w:pPr>
      <w:r w:rsidRPr="00B26DA5">
        <w:rPr>
          <w:sz w:val="26"/>
          <w:szCs w:val="26"/>
        </w:rPr>
        <w:t xml:space="preserve">1) </w:t>
      </w:r>
      <w:r w:rsidR="007B79C0" w:rsidRPr="00B26DA5">
        <w:rPr>
          <w:sz w:val="26"/>
          <w:szCs w:val="26"/>
        </w:rPr>
        <w:t>прием, проверка заявления и пакета документов, представляемых заявителем</w:t>
      </w:r>
      <w:r w:rsidR="002760A0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самостоятельно;</w:t>
      </w:r>
    </w:p>
    <w:p w:rsidR="000A5696" w:rsidRPr="00B26DA5" w:rsidRDefault="00B4460F" w:rsidP="00601639">
      <w:pPr>
        <w:pStyle w:val="a5"/>
        <w:tabs>
          <w:tab w:val="left" w:pos="851"/>
        </w:tabs>
        <w:ind w:left="0" w:right="190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2) </w:t>
      </w:r>
      <w:r w:rsidR="008B3BDD" w:rsidRPr="00B26DA5">
        <w:rPr>
          <w:sz w:val="26"/>
          <w:szCs w:val="26"/>
        </w:rPr>
        <w:t xml:space="preserve">формирование и </w:t>
      </w:r>
      <w:r w:rsidR="007B79C0" w:rsidRPr="00B26DA5">
        <w:rPr>
          <w:sz w:val="26"/>
          <w:szCs w:val="26"/>
        </w:rPr>
        <w:t xml:space="preserve">направление межведомственных запросов в органы (организации), участвующие в </w:t>
      </w:r>
      <w:r w:rsidR="008B3BDD" w:rsidRPr="00B26DA5">
        <w:rPr>
          <w:sz w:val="26"/>
          <w:szCs w:val="26"/>
        </w:rPr>
        <w:t>предоставлении Муниципальной услуги</w:t>
      </w:r>
      <w:r w:rsidR="007B79C0" w:rsidRPr="00B26DA5">
        <w:rPr>
          <w:sz w:val="26"/>
          <w:szCs w:val="26"/>
        </w:rPr>
        <w:t>;</w:t>
      </w:r>
    </w:p>
    <w:p w:rsidR="000A5696" w:rsidRPr="00B26DA5" w:rsidRDefault="007A723A" w:rsidP="00601639">
      <w:pPr>
        <w:pStyle w:val="a5"/>
        <w:tabs>
          <w:tab w:val="left" w:pos="851"/>
        </w:tabs>
        <w:ind w:left="0" w:right="187" w:firstLine="567"/>
        <w:rPr>
          <w:sz w:val="26"/>
          <w:szCs w:val="26"/>
        </w:rPr>
      </w:pPr>
      <w:r w:rsidRPr="00B26DA5">
        <w:rPr>
          <w:sz w:val="26"/>
          <w:szCs w:val="26"/>
        </w:rPr>
        <w:t xml:space="preserve">3) </w:t>
      </w:r>
      <w:r w:rsidR="007B79C0" w:rsidRPr="00B26DA5">
        <w:rPr>
          <w:sz w:val="26"/>
          <w:szCs w:val="26"/>
        </w:rPr>
        <w:t>принятие решения о предоставлении муниципальной услуги или об отказе в ее предоставлении,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0A5696" w:rsidRDefault="007B79C0" w:rsidP="00CC4AA5">
      <w:pPr>
        <w:pStyle w:val="a5"/>
        <w:tabs>
          <w:tab w:val="left" w:pos="1276"/>
        </w:tabs>
        <w:ind w:left="0" w:right="181"/>
        <w:rPr>
          <w:sz w:val="26"/>
          <w:szCs w:val="26"/>
        </w:rPr>
      </w:pPr>
      <w:r w:rsidRPr="00B26DA5">
        <w:rPr>
          <w:sz w:val="26"/>
          <w:szCs w:val="26"/>
        </w:rPr>
        <w:t>Последовательность и сроки выполнения административных процедур, а также требования к порядку 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выполнения.</w:t>
      </w:r>
    </w:p>
    <w:p w:rsidR="007A7F2E" w:rsidRPr="00B26DA5" w:rsidRDefault="007A7F2E" w:rsidP="00CC4AA5">
      <w:pPr>
        <w:pStyle w:val="a5"/>
        <w:tabs>
          <w:tab w:val="left" w:pos="1276"/>
        </w:tabs>
        <w:ind w:left="0" w:right="181"/>
        <w:rPr>
          <w:sz w:val="26"/>
          <w:szCs w:val="26"/>
        </w:rPr>
      </w:pPr>
    </w:p>
    <w:p w:rsidR="000A5696" w:rsidRPr="00B26DA5" w:rsidRDefault="007A723A" w:rsidP="00601639">
      <w:pPr>
        <w:tabs>
          <w:tab w:val="left" w:pos="1276"/>
        </w:tabs>
        <w:ind w:right="189" w:firstLine="567"/>
        <w:jc w:val="both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</w:rPr>
        <w:t xml:space="preserve">23. </w:t>
      </w:r>
      <w:r w:rsidR="007B79C0" w:rsidRPr="00B26DA5">
        <w:rPr>
          <w:b/>
          <w:bCs/>
          <w:sz w:val="26"/>
          <w:szCs w:val="26"/>
        </w:rPr>
        <w:t>Прием и проверка заявления и пакета документов, представляемых заявителем</w:t>
      </w:r>
      <w:r w:rsidR="002760A0" w:rsidRPr="00B26DA5">
        <w:rPr>
          <w:b/>
          <w:bCs/>
          <w:sz w:val="26"/>
          <w:szCs w:val="26"/>
        </w:rPr>
        <w:t xml:space="preserve">  </w:t>
      </w:r>
      <w:r w:rsidR="007B79C0" w:rsidRPr="00B26DA5">
        <w:rPr>
          <w:b/>
          <w:bCs/>
          <w:sz w:val="26"/>
          <w:szCs w:val="26"/>
        </w:rPr>
        <w:t>самостоятельно.</w:t>
      </w:r>
    </w:p>
    <w:p w:rsidR="000A5696" w:rsidRPr="00B26DA5" w:rsidRDefault="007A723A" w:rsidP="00601639">
      <w:pPr>
        <w:pStyle w:val="a3"/>
        <w:ind w:left="0" w:right="181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23.1. </w:t>
      </w:r>
      <w:r w:rsidR="007B79C0" w:rsidRPr="00B26DA5">
        <w:rPr>
          <w:sz w:val="26"/>
          <w:szCs w:val="26"/>
        </w:rPr>
        <w:t xml:space="preserve">Основанием для начала выполнения административной процедуры является обращение заявителя (заявление), оформленное в соответствии с приложением № </w:t>
      </w:r>
      <w:r w:rsidR="004C69AD" w:rsidRPr="00B26DA5">
        <w:rPr>
          <w:sz w:val="26"/>
          <w:szCs w:val="26"/>
        </w:rPr>
        <w:t>5</w:t>
      </w:r>
      <w:r w:rsidR="007B79C0" w:rsidRPr="00B26DA5">
        <w:rPr>
          <w:sz w:val="26"/>
          <w:szCs w:val="26"/>
        </w:rPr>
        <w:t xml:space="preserve"> к настоящему Административному регламенту.</w:t>
      </w:r>
    </w:p>
    <w:p w:rsidR="000A5696" w:rsidRPr="00B26DA5" w:rsidRDefault="007B79C0" w:rsidP="00601639">
      <w:pPr>
        <w:pStyle w:val="a3"/>
        <w:ind w:left="0" w:right="19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заявлению должны быть приложены в полном объеме документы, указанные в пункт</w:t>
      </w:r>
      <w:r w:rsidR="007A723A" w:rsidRPr="00B26DA5">
        <w:rPr>
          <w:sz w:val="26"/>
          <w:szCs w:val="26"/>
        </w:rPr>
        <w:t>е10.1</w:t>
      </w:r>
      <w:r w:rsidRPr="00B26DA5">
        <w:rPr>
          <w:sz w:val="26"/>
          <w:szCs w:val="26"/>
        </w:rPr>
        <w:t xml:space="preserve"> раздела 2 Административного регламента.</w:t>
      </w:r>
    </w:p>
    <w:p w:rsidR="000A5696" w:rsidRPr="00B26DA5" w:rsidRDefault="007A723A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23.2. </w:t>
      </w:r>
      <w:r w:rsidR="007B79C0" w:rsidRPr="00B26DA5">
        <w:rPr>
          <w:sz w:val="26"/>
          <w:szCs w:val="26"/>
        </w:rPr>
        <w:t>Сотрудник, ответственный за прием документов:</w:t>
      </w:r>
    </w:p>
    <w:p w:rsidR="000A5696" w:rsidRPr="00B26DA5" w:rsidRDefault="007B79C0" w:rsidP="00601639">
      <w:pPr>
        <w:pStyle w:val="a5"/>
        <w:tabs>
          <w:tab w:val="left" w:pos="1536"/>
        </w:tabs>
        <w:ind w:left="0" w:right="183" w:firstLine="709"/>
        <w:rPr>
          <w:sz w:val="26"/>
          <w:szCs w:val="26"/>
        </w:rPr>
      </w:pPr>
      <w:r w:rsidRPr="00B26DA5">
        <w:rPr>
          <w:sz w:val="26"/>
          <w:szCs w:val="26"/>
        </w:rPr>
        <w:t>устанавливает предмет обращения, устанавливает личность заявителя, проверяет документ, удостоверяющий личность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заявителя;</w:t>
      </w:r>
    </w:p>
    <w:p w:rsidR="000A5696" w:rsidRPr="00B26DA5" w:rsidRDefault="007B79C0" w:rsidP="00601639">
      <w:pPr>
        <w:tabs>
          <w:tab w:val="left" w:pos="1296"/>
        </w:tabs>
        <w:ind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проверяет полномочия представителя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заявителя;</w:t>
      </w:r>
    </w:p>
    <w:p w:rsidR="000A5696" w:rsidRPr="00B26DA5" w:rsidRDefault="007B79C0" w:rsidP="00601639">
      <w:pPr>
        <w:tabs>
          <w:tab w:val="left" w:pos="1407"/>
        </w:tabs>
        <w:ind w:right="17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содержание;</w:t>
      </w:r>
    </w:p>
    <w:p w:rsidR="000A5696" w:rsidRPr="00B26DA5" w:rsidRDefault="007B79C0" w:rsidP="00601639">
      <w:pPr>
        <w:tabs>
          <w:tab w:val="left" w:pos="1368"/>
        </w:tabs>
        <w:ind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сверяет копии представленных документов с их подлинниками и делает соответствующую отметку на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копиях.</w:t>
      </w:r>
    </w:p>
    <w:p w:rsidR="000A5696" w:rsidRPr="00B26DA5" w:rsidRDefault="007A723A" w:rsidP="00601639">
      <w:pPr>
        <w:pStyle w:val="a3"/>
        <w:ind w:left="0" w:right="187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23.4. </w:t>
      </w:r>
      <w:r w:rsidR="007B79C0" w:rsidRPr="00B26DA5">
        <w:rPr>
          <w:sz w:val="26"/>
          <w:szCs w:val="26"/>
        </w:rPr>
        <w:t xml:space="preserve">При наличии оснований для отказа в приеме документов, установленных пунктом </w:t>
      </w:r>
      <w:r w:rsidRPr="00B26DA5">
        <w:rPr>
          <w:sz w:val="26"/>
          <w:szCs w:val="26"/>
        </w:rPr>
        <w:t>12</w:t>
      </w:r>
      <w:r w:rsidR="007B79C0" w:rsidRPr="00B26DA5">
        <w:rPr>
          <w:sz w:val="26"/>
          <w:szCs w:val="26"/>
        </w:rPr>
        <w:t xml:space="preserve"> настоящего Административного регламента, возвращает представленные документы заявителю.</w:t>
      </w:r>
    </w:p>
    <w:p w:rsidR="000A5696" w:rsidRPr="00B26DA5" w:rsidRDefault="007A723A" w:rsidP="00601639">
      <w:pPr>
        <w:pStyle w:val="a3"/>
        <w:ind w:left="0" w:right="19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23.5. </w:t>
      </w:r>
      <w:r w:rsidR="007B79C0" w:rsidRPr="00B26DA5">
        <w:rPr>
          <w:sz w:val="26"/>
          <w:szCs w:val="26"/>
        </w:rPr>
        <w:t>В случае представления заявителем документов в полном объеме сотрудник, ответственный за прием документов: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>регистрирует заявление в базе данных автоматизированной системы электронного документооборота</w:t>
      </w:r>
      <w:r w:rsidR="007A723A" w:rsidRPr="00B26DA5">
        <w:rPr>
          <w:sz w:val="26"/>
          <w:szCs w:val="26"/>
        </w:rPr>
        <w:t xml:space="preserve"> (журнале учета входящей документации)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59"/>
        </w:tabs>
        <w:ind w:left="0" w:right="183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порядке делопроизводства передает документы, представленные заявителем, </w:t>
      </w:r>
      <w:r w:rsidR="007A723A" w:rsidRPr="00B26DA5">
        <w:rPr>
          <w:sz w:val="26"/>
          <w:szCs w:val="26"/>
        </w:rPr>
        <w:t>руководителю структурного подразделения)</w:t>
      </w:r>
      <w:r w:rsidRPr="00B26DA5">
        <w:rPr>
          <w:sz w:val="26"/>
          <w:szCs w:val="26"/>
        </w:rPr>
        <w:t xml:space="preserve"> либо иному уполномоченному должностному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лицу.</w:t>
      </w:r>
    </w:p>
    <w:p w:rsidR="008B3BDD" w:rsidRPr="00B26DA5" w:rsidRDefault="008B3BDD" w:rsidP="00601639">
      <w:pPr>
        <w:pStyle w:val="a5"/>
        <w:ind w:left="0"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>Руководитель структурного подразделения либо уполномоченное должностное лицо:</w:t>
      </w:r>
    </w:p>
    <w:p w:rsidR="008B3BDD" w:rsidRPr="00B26DA5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рассматривает документы, принятые от заявителя;</w:t>
      </w:r>
    </w:p>
    <w:p w:rsidR="008B3BDD" w:rsidRPr="00B26DA5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90" w:firstLine="709"/>
        <w:rPr>
          <w:sz w:val="26"/>
          <w:szCs w:val="26"/>
        </w:rPr>
      </w:pPr>
      <w:r w:rsidRPr="00B26DA5">
        <w:rPr>
          <w:sz w:val="26"/>
          <w:szCs w:val="26"/>
        </w:rPr>
        <w:t>определяет сотрудника, ответственного за рассмотрение заявления (документов).</w:t>
      </w:r>
    </w:p>
    <w:p w:rsidR="000A5696" w:rsidRPr="00B26DA5" w:rsidRDefault="007A723A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23.6. </w:t>
      </w:r>
      <w:r w:rsidR="007B79C0" w:rsidRPr="00B26DA5">
        <w:rPr>
          <w:sz w:val="26"/>
          <w:szCs w:val="26"/>
        </w:rPr>
        <w:t>Срок административного действия - 1 календарный день.</w:t>
      </w:r>
    </w:p>
    <w:p w:rsidR="000A5696" w:rsidRPr="00B26DA5" w:rsidRDefault="007A723A" w:rsidP="00601639">
      <w:pPr>
        <w:pStyle w:val="a3"/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23.7. </w:t>
      </w:r>
      <w:r w:rsidR="007B79C0" w:rsidRPr="00B26DA5">
        <w:rPr>
          <w:sz w:val="26"/>
          <w:szCs w:val="26"/>
        </w:rPr>
        <w:t>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документов.</w:t>
      </w:r>
    </w:p>
    <w:p w:rsidR="000A5696" w:rsidRPr="00B26DA5" w:rsidRDefault="007A723A" w:rsidP="00601639">
      <w:pPr>
        <w:pStyle w:val="a3"/>
        <w:ind w:left="0" w:right="177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23.</w:t>
      </w:r>
      <w:r w:rsidR="008B3BDD" w:rsidRPr="00B26DA5">
        <w:rPr>
          <w:sz w:val="26"/>
          <w:szCs w:val="26"/>
        </w:rPr>
        <w:t>8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 xml:space="preserve">Максимальный  срок   выполнения   административного   действия   - </w:t>
      </w:r>
      <w:r w:rsidR="007B79C0" w:rsidRPr="00B26DA5">
        <w:rPr>
          <w:sz w:val="26"/>
          <w:szCs w:val="26"/>
        </w:rPr>
        <w:lastRenderedPageBreak/>
        <w:t>2 календарных дня со дня приема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8B3BDD" w:rsidP="00601639">
      <w:pPr>
        <w:tabs>
          <w:tab w:val="left" w:pos="2150"/>
        </w:tabs>
        <w:ind w:right="184" w:firstLine="709"/>
        <w:jc w:val="both"/>
        <w:rPr>
          <w:i/>
          <w:iCs/>
          <w:sz w:val="26"/>
          <w:szCs w:val="26"/>
        </w:rPr>
      </w:pPr>
      <w:r w:rsidRPr="00B26DA5">
        <w:rPr>
          <w:i/>
          <w:iCs/>
          <w:sz w:val="26"/>
          <w:szCs w:val="26"/>
        </w:rPr>
        <w:t xml:space="preserve">24. </w:t>
      </w:r>
      <w:r w:rsidR="00BD44E3" w:rsidRPr="00B26DA5">
        <w:rPr>
          <w:i/>
          <w:iCs/>
          <w:sz w:val="26"/>
          <w:szCs w:val="26"/>
        </w:rPr>
        <w:t>Формирование и н</w:t>
      </w:r>
      <w:r w:rsidR="007B79C0" w:rsidRPr="00B26DA5">
        <w:rPr>
          <w:i/>
          <w:iCs/>
          <w:sz w:val="26"/>
          <w:szCs w:val="26"/>
        </w:rPr>
        <w:t xml:space="preserve">аправление межведомственных запросов в органы (организации), участвующие </w:t>
      </w:r>
      <w:r w:rsidR="00BD44E3" w:rsidRPr="00B26DA5">
        <w:rPr>
          <w:i/>
          <w:iCs/>
          <w:sz w:val="26"/>
          <w:szCs w:val="26"/>
        </w:rPr>
        <w:t>предоставлении Муниципальной услуги</w:t>
      </w:r>
      <w:r w:rsidR="007B79C0" w:rsidRPr="00B26DA5">
        <w:rPr>
          <w:i/>
          <w:iCs/>
          <w:sz w:val="26"/>
          <w:szCs w:val="26"/>
        </w:rPr>
        <w:t>.</w:t>
      </w:r>
    </w:p>
    <w:p w:rsidR="00BD44E3" w:rsidRPr="00B26DA5" w:rsidRDefault="00BD44E3" w:rsidP="00601639">
      <w:pPr>
        <w:tabs>
          <w:tab w:val="left" w:pos="2150"/>
        </w:tabs>
        <w:ind w:right="18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24.1. Основанием для начала административной процедуры является регистрация уполномоченным должностным лицом заявления в журнале регистрации и принятие его к рассмотрению.</w:t>
      </w:r>
    </w:p>
    <w:p w:rsidR="000A5696" w:rsidRPr="00B26DA5" w:rsidRDefault="00BD44E3" w:rsidP="00601639">
      <w:pPr>
        <w:pStyle w:val="a3"/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24.2. </w:t>
      </w:r>
      <w:r w:rsidR="007B79C0" w:rsidRPr="00B26DA5">
        <w:rPr>
          <w:sz w:val="26"/>
          <w:szCs w:val="26"/>
        </w:rPr>
        <w:t>Уполномоченн</w:t>
      </w:r>
      <w:r w:rsidRPr="00B26DA5">
        <w:rPr>
          <w:sz w:val="26"/>
          <w:szCs w:val="26"/>
        </w:rPr>
        <w:t>ое должностное лицо</w:t>
      </w:r>
      <w:r w:rsidR="007B79C0" w:rsidRPr="00B26DA5">
        <w:rPr>
          <w:sz w:val="26"/>
          <w:szCs w:val="26"/>
        </w:rPr>
        <w:t>, ответственн</w:t>
      </w:r>
      <w:r w:rsidRPr="00B26DA5">
        <w:rPr>
          <w:sz w:val="26"/>
          <w:szCs w:val="26"/>
        </w:rPr>
        <w:t>ое</w:t>
      </w:r>
      <w:r w:rsidR="007B79C0" w:rsidRPr="00B26DA5">
        <w:rPr>
          <w:sz w:val="26"/>
          <w:szCs w:val="26"/>
        </w:rPr>
        <w:t xml:space="preserve"> за предоставление </w:t>
      </w:r>
      <w:r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>униципальной услуги формирует и направляет межведомственные запросы в органы (организации), участвующие в согласовании места установки рекламной конструкции: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7" w:firstLine="709"/>
        <w:rPr>
          <w:sz w:val="26"/>
          <w:szCs w:val="26"/>
        </w:rPr>
      </w:pPr>
      <w:r w:rsidRPr="00B26DA5">
        <w:rPr>
          <w:sz w:val="26"/>
          <w:szCs w:val="26"/>
        </w:rPr>
        <w:t>в Управление Федеральной налоговой службы по Брянской области- выписку из Единого государственного реестра юридических лиц (если заявителем является юридическое лицо), выписку из Единого государственного реестра индивидуальных предпринимателей (если заявителем является индивидуальный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предприниматель);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Управление Федеральной службы государственной регистрации, кадастра и картографии по Брянской области - выписку из Единого государственного реестра прав на недвижимое имущество и </w:t>
      </w:r>
      <w:r w:rsidRPr="00B26DA5">
        <w:rPr>
          <w:spacing w:val="2"/>
          <w:sz w:val="26"/>
          <w:szCs w:val="26"/>
        </w:rPr>
        <w:t xml:space="preserve">сделок </w:t>
      </w:r>
      <w:r w:rsidRPr="00B26DA5">
        <w:rPr>
          <w:sz w:val="26"/>
          <w:szCs w:val="26"/>
        </w:rPr>
        <w:t>о зарегистрированных правах на объекты недвижимости, кадастровую выписку о земельном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участке;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</w:t>
      </w:r>
      <w:r w:rsidR="00BD44E3" w:rsidRPr="00B26DA5">
        <w:rPr>
          <w:sz w:val="26"/>
          <w:szCs w:val="26"/>
        </w:rPr>
        <w:t xml:space="preserve">управление </w:t>
      </w:r>
      <w:r w:rsidRPr="00B26DA5">
        <w:rPr>
          <w:sz w:val="26"/>
          <w:szCs w:val="26"/>
        </w:rPr>
        <w:t>по охране и сохранению объектов культурного наследия Брянской области документ, согласующий установку и эксплуатацию рекламной конструкции на объектах культурного наследия (памятниках истории и культуры), на соответствие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0A5696" w:rsidRPr="00B26DA5" w:rsidRDefault="00084E96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0" w:firstLine="709"/>
        <w:rPr>
          <w:color w:val="000000" w:themeColor="text1"/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отдел архитектуры</w:t>
      </w:r>
      <w:r w:rsidR="002760A0" w:rsidRPr="00B26DA5">
        <w:rPr>
          <w:color w:val="000000" w:themeColor="text1"/>
          <w:sz w:val="26"/>
          <w:szCs w:val="26"/>
        </w:rPr>
        <w:t xml:space="preserve">  и  ЖКХ</w:t>
      </w:r>
      <w:r w:rsidRPr="00B26DA5">
        <w:rPr>
          <w:color w:val="FF0000"/>
          <w:sz w:val="26"/>
          <w:szCs w:val="26"/>
        </w:rPr>
        <w:t xml:space="preserve"> </w:t>
      </w:r>
      <w:r w:rsidRPr="00B26DA5">
        <w:rPr>
          <w:sz w:val="26"/>
          <w:szCs w:val="26"/>
        </w:rPr>
        <w:t>(в случае если уполномоченным отделом на выдачу разрешения на установку рекламной конструкции не является отдел архитектуры)</w:t>
      </w:r>
      <w:r w:rsidR="007B79C0" w:rsidRPr="00B26DA5">
        <w:rPr>
          <w:sz w:val="26"/>
          <w:szCs w:val="26"/>
        </w:rPr>
        <w:t xml:space="preserve"> - документ, подтверждающий согласование дизайн-проекта рекламной конструкции с учетом соответствия внешнему архитектурному облику сложившейся застройки городского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округа</w:t>
      </w:r>
      <w:r w:rsidRPr="00B26DA5">
        <w:rPr>
          <w:sz w:val="26"/>
          <w:szCs w:val="26"/>
        </w:rPr>
        <w:t xml:space="preserve"> или поселения</w:t>
      </w:r>
      <w:r w:rsidR="007B79C0" w:rsidRPr="00B26DA5">
        <w:rPr>
          <w:color w:val="000000" w:themeColor="text1"/>
          <w:sz w:val="26"/>
          <w:szCs w:val="26"/>
        </w:rPr>
        <w:t>.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1" w:firstLine="709"/>
        <w:rPr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в уполномоченный государственный орган или уполномоченный орган местного самоуправления</w:t>
      </w:r>
      <w:r w:rsidRPr="00B26DA5">
        <w:rPr>
          <w:sz w:val="26"/>
          <w:szCs w:val="26"/>
        </w:rPr>
        <w:t>, являющийся правообладателем недвижимого имущества, - документ, содержащий сведения о согласии этих органов на присоединение рекламной конструкции к недвижимому имуществу, находящемуся в государственной или муниципальной собственности.</w:t>
      </w:r>
    </w:p>
    <w:p w:rsidR="00BD44E3" w:rsidRPr="00B26DA5" w:rsidRDefault="00BD44E3" w:rsidP="00CC4AA5">
      <w:pPr>
        <w:pStyle w:val="a5"/>
        <w:tabs>
          <w:tab w:val="left" w:pos="993"/>
        </w:tabs>
        <w:ind w:left="0" w:right="181" w:firstLine="709"/>
        <w:rPr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24.3.</w:t>
      </w:r>
      <w:r w:rsidRPr="00B26DA5">
        <w:rPr>
          <w:color w:val="FF0000"/>
          <w:sz w:val="26"/>
          <w:szCs w:val="26"/>
        </w:rPr>
        <w:t xml:space="preserve"> </w:t>
      </w:r>
      <w:r w:rsidRPr="00B26DA5">
        <w:rPr>
          <w:sz w:val="26"/>
          <w:szCs w:val="26"/>
        </w:rPr>
        <w:t>Межведомственный запрос направляется в форме электронного документа, подписанного усиленной квалифицированной электронной подписью.</w:t>
      </w:r>
    </w:p>
    <w:p w:rsidR="000A5696" w:rsidRPr="00B26DA5" w:rsidRDefault="00BD44E3" w:rsidP="00601639">
      <w:pPr>
        <w:pStyle w:val="a3"/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</w:t>
      </w:r>
      <w:r w:rsidR="00135D86" w:rsidRPr="00B26DA5">
        <w:rPr>
          <w:sz w:val="26"/>
          <w:szCs w:val="26"/>
        </w:rPr>
        <w:t>4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>Результатом выполнения данной административной процедуры является направление межведомственных запросов.</w:t>
      </w:r>
    </w:p>
    <w:p w:rsidR="000A5696" w:rsidRPr="00B26DA5" w:rsidRDefault="00BD44E3" w:rsidP="00601639">
      <w:pPr>
        <w:pStyle w:val="a3"/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</w:t>
      </w:r>
      <w:r w:rsidR="00135D86" w:rsidRPr="00B26DA5">
        <w:rPr>
          <w:sz w:val="26"/>
          <w:szCs w:val="26"/>
        </w:rPr>
        <w:t>5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>Максимальный срок выполнения административной процедуры  –</w:t>
      </w:r>
      <w:r w:rsidRPr="00B26DA5">
        <w:rPr>
          <w:sz w:val="26"/>
          <w:szCs w:val="26"/>
        </w:rPr>
        <w:t xml:space="preserve">не должен превышать </w:t>
      </w:r>
      <w:r w:rsidR="00135D86" w:rsidRPr="00B26DA5">
        <w:rPr>
          <w:sz w:val="26"/>
          <w:szCs w:val="26"/>
        </w:rPr>
        <w:t>2</w:t>
      </w:r>
      <w:r w:rsidRPr="00B26DA5">
        <w:rPr>
          <w:sz w:val="26"/>
          <w:szCs w:val="26"/>
        </w:rPr>
        <w:t xml:space="preserve"> рабочих дней</w:t>
      </w:r>
      <w:r w:rsidR="00466342" w:rsidRPr="00B26DA5">
        <w:rPr>
          <w:sz w:val="26"/>
          <w:szCs w:val="26"/>
        </w:rPr>
        <w:t xml:space="preserve"> </w:t>
      </w:r>
      <w:r w:rsidR="00135D86" w:rsidRPr="00B26DA5">
        <w:rPr>
          <w:sz w:val="26"/>
          <w:szCs w:val="26"/>
        </w:rPr>
        <w:t>с момента регистрации заявления</w:t>
      </w:r>
      <w:r w:rsidR="007B79C0" w:rsidRPr="00B26DA5">
        <w:rPr>
          <w:sz w:val="26"/>
          <w:szCs w:val="26"/>
        </w:rPr>
        <w:t>.</w:t>
      </w:r>
    </w:p>
    <w:p w:rsidR="00135D86" w:rsidRPr="00B26DA5" w:rsidRDefault="00135D86" w:rsidP="00601639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  <w:lang w:bidi="ru-RU"/>
        </w:rPr>
      </w:pPr>
      <w:r w:rsidRPr="00B26DA5">
        <w:rPr>
          <w:sz w:val="26"/>
          <w:szCs w:val="26"/>
          <w:lang w:bidi="ru-RU"/>
        </w:rPr>
        <w:t>24.6. Неполучение или несвоевременное получение ответа на межведомственный запрос не является основанием для продления срока предоставления государственной услуги либо отказа в ее предоставлении.</w:t>
      </w:r>
    </w:p>
    <w:p w:rsidR="00135D86" w:rsidRPr="00B26DA5" w:rsidRDefault="00135D86" w:rsidP="00601639">
      <w:pPr>
        <w:pStyle w:val="a3"/>
        <w:ind w:left="0" w:right="178" w:firstLine="709"/>
        <w:jc w:val="both"/>
        <w:rPr>
          <w:sz w:val="26"/>
          <w:szCs w:val="26"/>
        </w:rPr>
      </w:pPr>
    </w:p>
    <w:p w:rsidR="000A5696" w:rsidRPr="00B26DA5" w:rsidRDefault="00BD44E3" w:rsidP="00601639">
      <w:pPr>
        <w:tabs>
          <w:tab w:val="left" w:pos="709"/>
        </w:tabs>
        <w:ind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 </w:t>
      </w:r>
      <w:r w:rsidR="007B79C0" w:rsidRPr="00B26DA5">
        <w:rPr>
          <w:sz w:val="26"/>
          <w:szCs w:val="26"/>
        </w:rPr>
        <w:t xml:space="preserve">Принятие решения о предоставлении муниципальной услуги или об отказе в ее предоставлении, подготовка и направление заявителю разрешения на </w:t>
      </w:r>
      <w:r w:rsidR="007B79C0" w:rsidRPr="00B26DA5">
        <w:rPr>
          <w:sz w:val="26"/>
          <w:szCs w:val="26"/>
        </w:rPr>
        <w:lastRenderedPageBreak/>
        <w:t>установку и эксплуатацию рекламной конструкции либо решения об отказе в предоставлении муниципальной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0A5696" w:rsidRPr="00B26DA5" w:rsidRDefault="00BD44E3" w:rsidP="00601639">
      <w:pPr>
        <w:pStyle w:val="a3"/>
        <w:tabs>
          <w:tab w:val="left" w:pos="709"/>
        </w:tabs>
        <w:ind w:left="0"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25.1. </w:t>
      </w:r>
      <w:r w:rsidR="007B79C0" w:rsidRPr="00B26DA5">
        <w:rPr>
          <w:sz w:val="26"/>
          <w:szCs w:val="26"/>
        </w:rPr>
        <w:t>Основанием для начала административной процедуры является поступление ответов на межведомственные запросы органов (организаций), участвующих в согласовании места установки рекламной конструкции.</w:t>
      </w:r>
    </w:p>
    <w:p w:rsidR="005137A7" w:rsidRPr="00B26DA5" w:rsidRDefault="00B22D28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25.2. </w:t>
      </w:r>
      <w:r w:rsidR="007B79C0" w:rsidRPr="00B26DA5">
        <w:rPr>
          <w:sz w:val="26"/>
          <w:szCs w:val="26"/>
        </w:rPr>
        <w:t xml:space="preserve">При отсутствии оснований, указанных в </w:t>
      </w:r>
      <w:r w:rsidR="007B79C0" w:rsidRPr="00B26DA5">
        <w:rPr>
          <w:color w:val="FF0000"/>
          <w:sz w:val="26"/>
          <w:szCs w:val="26"/>
        </w:rPr>
        <w:t xml:space="preserve">п. </w:t>
      </w:r>
      <w:r w:rsidR="00135D86" w:rsidRPr="00B26DA5">
        <w:rPr>
          <w:color w:val="FF0000"/>
          <w:sz w:val="26"/>
          <w:szCs w:val="26"/>
        </w:rPr>
        <w:t>13</w:t>
      </w:r>
      <w:r w:rsidR="007B79C0" w:rsidRPr="00B26DA5">
        <w:rPr>
          <w:sz w:val="26"/>
          <w:szCs w:val="26"/>
        </w:rPr>
        <w:t xml:space="preserve">раздела 2 настоящего </w:t>
      </w:r>
      <w:r w:rsidR="00E46EEE" w:rsidRPr="00B26DA5">
        <w:rPr>
          <w:sz w:val="26"/>
          <w:szCs w:val="26"/>
        </w:rPr>
        <w:t>Административного р</w:t>
      </w:r>
      <w:r w:rsidR="007B79C0" w:rsidRPr="00B26DA5">
        <w:rPr>
          <w:sz w:val="26"/>
          <w:szCs w:val="26"/>
        </w:rPr>
        <w:t>егламента, принимается решение о выдаче разрешения на установку и эксплуатацию рекламной конструкции по форме согласно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приложению</w:t>
      </w:r>
      <w:r w:rsidR="0087540B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№</w:t>
      </w:r>
      <w:r w:rsidR="004C69AD" w:rsidRPr="00B26DA5">
        <w:rPr>
          <w:sz w:val="26"/>
          <w:szCs w:val="26"/>
        </w:rPr>
        <w:t xml:space="preserve"> 1</w:t>
      </w:r>
      <w:r w:rsidR="00E46EEE" w:rsidRPr="00B26DA5">
        <w:rPr>
          <w:sz w:val="26"/>
          <w:szCs w:val="26"/>
        </w:rPr>
        <w:t xml:space="preserve"> к настоящему А</w:t>
      </w:r>
      <w:r w:rsidR="007B79C0" w:rsidRPr="00B26DA5">
        <w:rPr>
          <w:sz w:val="26"/>
          <w:szCs w:val="26"/>
        </w:rPr>
        <w:t xml:space="preserve">дминистративному регламенту. 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25.3. </w:t>
      </w:r>
      <w:r w:rsidR="007B79C0" w:rsidRPr="00B26DA5">
        <w:rPr>
          <w:sz w:val="26"/>
          <w:szCs w:val="26"/>
        </w:rPr>
        <w:t>Решение о выдаче разрешения на установку и эксплуатацию рекламной конструкции подписывается Главой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>, которое выдается заявителю непосредственно по месту подачи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25.4. </w:t>
      </w:r>
      <w:r w:rsidR="007B79C0" w:rsidRPr="00B26DA5">
        <w:rPr>
          <w:sz w:val="26"/>
          <w:szCs w:val="26"/>
        </w:rPr>
        <w:t xml:space="preserve">При наличии оснований, указанных в </w:t>
      </w:r>
      <w:r w:rsidR="007B79C0" w:rsidRPr="00B26DA5">
        <w:rPr>
          <w:color w:val="FF0000"/>
          <w:sz w:val="26"/>
          <w:szCs w:val="26"/>
        </w:rPr>
        <w:t xml:space="preserve">п. </w:t>
      </w:r>
      <w:r w:rsidR="00135D86" w:rsidRPr="00B26DA5">
        <w:rPr>
          <w:color w:val="FF0000"/>
          <w:sz w:val="26"/>
          <w:szCs w:val="26"/>
        </w:rPr>
        <w:t>13</w:t>
      </w:r>
      <w:r w:rsidR="007B79C0" w:rsidRPr="00B26DA5">
        <w:rPr>
          <w:sz w:val="26"/>
          <w:szCs w:val="26"/>
        </w:rPr>
        <w:t>настоящего Регламента, принимается решение об отказе в предоставлении муниципальной услуги, которое оформляется на бланке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4C69AD" w:rsidRPr="00B26DA5">
        <w:rPr>
          <w:sz w:val="26"/>
          <w:szCs w:val="26"/>
        </w:rPr>
        <w:t xml:space="preserve"> по форме согласно приложению 3 к настоящему Административному регламенту</w:t>
      </w:r>
      <w:r w:rsidR="007B79C0" w:rsidRPr="00B26DA5">
        <w:rPr>
          <w:sz w:val="26"/>
          <w:szCs w:val="26"/>
        </w:rPr>
        <w:t xml:space="preserve"> и выдается заявителю непосредственно по месту подачи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25.5. </w:t>
      </w:r>
      <w:r w:rsidR="007B79C0" w:rsidRPr="00B26DA5">
        <w:rPr>
          <w:sz w:val="26"/>
          <w:szCs w:val="26"/>
        </w:rPr>
        <w:t>Результатом данной административной процедуры является получение разрешения на установку и эксплуатацию рекламной конструкции или мотивированного отказа лично заявителем по месту подачи 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25.6. </w:t>
      </w:r>
      <w:r w:rsidR="007B79C0" w:rsidRPr="00B26DA5">
        <w:rPr>
          <w:sz w:val="26"/>
          <w:szCs w:val="26"/>
        </w:rPr>
        <w:t>Максимальный срок выполнения  административной  процедуры  –  28дней.</w:t>
      </w:r>
    </w:p>
    <w:p w:rsidR="000A5696" w:rsidRPr="00B26DA5" w:rsidRDefault="00CC56D5" w:rsidP="00601639">
      <w:pPr>
        <w:pStyle w:val="a5"/>
        <w:tabs>
          <w:tab w:val="left" w:pos="1134"/>
          <w:tab w:val="left" w:pos="1795"/>
        </w:tabs>
        <w:ind w:left="0" w:right="177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25.7. </w:t>
      </w:r>
      <w:r w:rsidR="007B79C0" w:rsidRPr="00B26DA5">
        <w:rPr>
          <w:sz w:val="26"/>
          <w:szCs w:val="26"/>
        </w:rPr>
        <w:t xml:space="preserve">Для принятия решения об аннулировании разрешения на установку и эксплуатацию рекламной конструкции заявитель предоставляет в </w:t>
      </w:r>
      <w:r w:rsidR="00135D86" w:rsidRPr="00B26DA5">
        <w:rPr>
          <w:sz w:val="26"/>
          <w:szCs w:val="26"/>
        </w:rPr>
        <w:t>Администрацию</w:t>
      </w:r>
      <w:r w:rsidR="007B79C0" w:rsidRPr="00B26DA5">
        <w:rPr>
          <w:sz w:val="26"/>
          <w:szCs w:val="26"/>
        </w:rPr>
        <w:t xml:space="preserve"> документы в соответствии с требованиями </w:t>
      </w:r>
      <w:r w:rsidR="007B79C0" w:rsidRPr="00B26DA5">
        <w:rPr>
          <w:color w:val="FF0000"/>
          <w:sz w:val="26"/>
          <w:szCs w:val="26"/>
        </w:rPr>
        <w:t>п.</w:t>
      </w:r>
      <w:r w:rsidR="00135D86" w:rsidRPr="00B26DA5">
        <w:rPr>
          <w:color w:val="FF0000"/>
          <w:sz w:val="26"/>
          <w:szCs w:val="26"/>
        </w:rPr>
        <w:t xml:space="preserve"> 10.2</w:t>
      </w:r>
      <w:r w:rsidR="007B79C0" w:rsidRPr="00B26DA5">
        <w:rPr>
          <w:sz w:val="26"/>
          <w:szCs w:val="26"/>
        </w:rPr>
        <w:t>настоящего Административного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регламента.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9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25.8. </w:t>
      </w:r>
      <w:r w:rsidR="007B79C0" w:rsidRPr="00B26DA5">
        <w:rPr>
          <w:sz w:val="26"/>
          <w:szCs w:val="26"/>
        </w:rPr>
        <w:t>Уполномоченн</w:t>
      </w:r>
      <w:r w:rsidR="00135D86" w:rsidRPr="00B26DA5">
        <w:rPr>
          <w:sz w:val="26"/>
          <w:szCs w:val="26"/>
        </w:rPr>
        <w:t>ое должностное лицо</w:t>
      </w:r>
      <w:r w:rsidR="007B79C0" w:rsidRPr="00B26DA5">
        <w:rPr>
          <w:sz w:val="26"/>
          <w:szCs w:val="26"/>
        </w:rPr>
        <w:t>, ответственн</w:t>
      </w:r>
      <w:r w:rsidR="00135D86" w:rsidRPr="00B26DA5">
        <w:rPr>
          <w:sz w:val="26"/>
          <w:szCs w:val="26"/>
        </w:rPr>
        <w:t>ое</w:t>
      </w:r>
      <w:r w:rsidR="007B79C0" w:rsidRPr="00B26DA5">
        <w:rPr>
          <w:sz w:val="26"/>
          <w:szCs w:val="26"/>
        </w:rPr>
        <w:t xml:space="preserve"> за предоставлением</w:t>
      </w:r>
      <w:r w:rsidR="00466342" w:rsidRPr="00B26DA5">
        <w:rPr>
          <w:sz w:val="26"/>
          <w:szCs w:val="26"/>
        </w:rPr>
        <w:t xml:space="preserve">  м</w:t>
      </w:r>
      <w:r w:rsidR="007B79C0" w:rsidRPr="00B26DA5">
        <w:rPr>
          <w:sz w:val="26"/>
          <w:szCs w:val="26"/>
        </w:rPr>
        <w:t>униципальной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услуги: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осуществляет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подготовку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решения об аннулировании разрешения на установку и эксплуатацию рекламной конструкции по следующим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основаниям:</w:t>
      </w:r>
    </w:p>
    <w:p w:rsidR="000A5696" w:rsidRPr="00B26DA5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632"/>
        </w:tabs>
        <w:ind w:left="0"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>в связи с отказом владельца рекламной конструкции от дальнейшего ее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использования;</w:t>
      </w:r>
    </w:p>
    <w:p w:rsidR="000A5696" w:rsidRPr="00B26DA5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460"/>
        </w:tabs>
        <w:ind w:left="0" w:right="189" w:firstLine="709"/>
        <w:rPr>
          <w:sz w:val="26"/>
          <w:szCs w:val="26"/>
        </w:rPr>
      </w:pPr>
      <w:r w:rsidRPr="00B26DA5">
        <w:rPr>
          <w:sz w:val="26"/>
          <w:szCs w:val="26"/>
        </w:rPr>
        <w:t>в связи с прекращением договора между собственником или иным законным владельцем недвижимого имущества, к которому присоединена рекламная конструкция и владельцем рекламной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конструкции.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25.9. </w:t>
      </w:r>
      <w:r w:rsidR="007B79C0" w:rsidRPr="00B26DA5">
        <w:rPr>
          <w:sz w:val="26"/>
          <w:szCs w:val="26"/>
        </w:rPr>
        <w:t>Решение от аннулировании разрешения на установку и эксплуатацию рекламной конструкции в связи с отказом владельца рекламной конструкции от дальнейшего ее использования принимается в течение месяца с момента направления владельцем рекламной конструкции соответствующего письменного уведомления.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25.10. </w:t>
      </w:r>
      <w:r w:rsidR="007B79C0" w:rsidRPr="00B26DA5">
        <w:rPr>
          <w:sz w:val="26"/>
          <w:szCs w:val="26"/>
        </w:rPr>
        <w:t xml:space="preserve">Решение об аннулировании разрешения на установку и эксплуатацию рекламной конструкции в связи с расторжением договора на установку и эксплуатацию рекламной конструкции, заключенного собственником или иным законным владельцем недвижимого имущества, к которому присоединена рекламная конструкция, с владельцем рекламной конструкции принимается в течение месяца с момента направления собственником или иным законным владельцем недвижимого имущества, к которому присоединена </w:t>
      </w:r>
      <w:r w:rsidR="007B79C0" w:rsidRPr="00B26DA5">
        <w:rPr>
          <w:sz w:val="26"/>
          <w:szCs w:val="26"/>
        </w:rPr>
        <w:lastRenderedPageBreak/>
        <w:t>рекламная конструкция, документа, подтверждающего расторжение указанного договора.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25.11. </w:t>
      </w:r>
      <w:r w:rsidR="007B79C0" w:rsidRPr="00B26DA5">
        <w:rPr>
          <w:sz w:val="26"/>
          <w:szCs w:val="26"/>
        </w:rPr>
        <w:t>Подготовленное решение об аннулировании разрешения на установку рекламной конструкции</w:t>
      </w:r>
      <w:r w:rsidR="004C69AD" w:rsidRPr="00B26DA5">
        <w:rPr>
          <w:sz w:val="26"/>
          <w:szCs w:val="26"/>
        </w:rPr>
        <w:t xml:space="preserve"> по форме, приведенной в приложении </w:t>
      </w:r>
      <w:r w:rsidR="00F87533" w:rsidRPr="00B26DA5">
        <w:rPr>
          <w:sz w:val="26"/>
          <w:szCs w:val="26"/>
        </w:rPr>
        <w:t xml:space="preserve">№ </w:t>
      </w:r>
      <w:r w:rsidR="004C69AD" w:rsidRPr="00B26DA5">
        <w:rPr>
          <w:sz w:val="26"/>
          <w:szCs w:val="26"/>
        </w:rPr>
        <w:t>2 к настоящему Административному регламенту,</w:t>
      </w:r>
      <w:r w:rsidR="007B79C0" w:rsidRPr="00B26DA5">
        <w:rPr>
          <w:sz w:val="26"/>
          <w:szCs w:val="26"/>
        </w:rPr>
        <w:t xml:space="preserve"> направляется на подпись Главе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>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25.12. </w:t>
      </w:r>
      <w:r w:rsidR="007B79C0" w:rsidRPr="00B26DA5">
        <w:rPr>
          <w:sz w:val="26"/>
          <w:szCs w:val="26"/>
        </w:rPr>
        <w:t>Результатом данной административной процедуры является решение об аннулировании разрешения на установку и эксплуатацию рекламной конструкции, о принятии которого уведомляется собственник имущества, к которому присоединена рекламная конструкция, и владелец рекламной конструкции.</w:t>
      </w:r>
    </w:p>
    <w:p w:rsidR="000A5696" w:rsidRPr="00B26DA5" w:rsidRDefault="000A5696" w:rsidP="00601639">
      <w:pPr>
        <w:pStyle w:val="a3"/>
        <w:tabs>
          <w:tab w:val="left" w:pos="1134"/>
        </w:tabs>
        <w:ind w:left="0" w:firstLine="709"/>
        <w:rPr>
          <w:sz w:val="26"/>
          <w:szCs w:val="26"/>
        </w:rPr>
      </w:pPr>
    </w:p>
    <w:p w:rsidR="000A5696" w:rsidRPr="00B26DA5" w:rsidRDefault="004C69AD" w:rsidP="00601639">
      <w:pPr>
        <w:tabs>
          <w:tab w:val="left" w:pos="1377"/>
        </w:tabs>
        <w:jc w:val="center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  <w:lang w:val="en-US"/>
        </w:rPr>
        <w:t>IV</w:t>
      </w:r>
      <w:r w:rsidRPr="00B26DA5">
        <w:rPr>
          <w:b/>
          <w:bCs/>
          <w:sz w:val="26"/>
          <w:szCs w:val="26"/>
        </w:rPr>
        <w:t xml:space="preserve">. </w:t>
      </w:r>
      <w:r w:rsidR="007B79C0" w:rsidRPr="00B26DA5">
        <w:rPr>
          <w:b/>
          <w:bCs/>
          <w:sz w:val="26"/>
          <w:szCs w:val="26"/>
        </w:rPr>
        <w:t>Формы контроля за исполнением Административного</w:t>
      </w:r>
      <w:r w:rsidR="00466342" w:rsidRPr="00B26DA5">
        <w:rPr>
          <w:b/>
          <w:bCs/>
          <w:sz w:val="26"/>
          <w:szCs w:val="26"/>
        </w:rPr>
        <w:t xml:space="preserve">  </w:t>
      </w:r>
      <w:r w:rsidR="007B79C0" w:rsidRPr="00B26DA5">
        <w:rPr>
          <w:b/>
          <w:bCs/>
          <w:sz w:val="26"/>
          <w:szCs w:val="26"/>
        </w:rPr>
        <w:t>регламента</w:t>
      </w:r>
    </w:p>
    <w:p w:rsidR="000A5696" w:rsidRPr="00B26DA5" w:rsidRDefault="000A5696" w:rsidP="00601639">
      <w:pPr>
        <w:pStyle w:val="a3"/>
        <w:ind w:left="0"/>
        <w:rPr>
          <w:b/>
          <w:bCs/>
          <w:sz w:val="26"/>
          <w:szCs w:val="26"/>
        </w:rPr>
      </w:pPr>
    </w:p>
    <w:p w:rsidR="000A5696" w:rsidRPr="00B26DA5" w:rsidRDefault="007D09C8" w:rsidP="00601639">
      <w:pPr>
        <w:tabs>
          <w:tab w:val="left" w:pos="1890"/>
          <w:tab w:val="left" w:pos="1891"/>
          <w:tab w:val="left" w:pos="3300"/>
          <w:tab w:val="left" w:pos="4715"/>
          <w:tab w:val="left" w:pos="5281"/>
          <w:tab w:val="left" w:pos="7184"/>
        </w:tabs>
        <w:ind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4C69AD" w:rsidRPr="00B26DA5">
        <w:rPr>
          <w:sz w:val="26"/>
          <w:szCs w:val="26"/>
        </w:rPr>
        <w:t xml:space="preserve">.1. </w:t>
      </w:r>
      <w:r w:rsidR="007B79C0" w:rsidRPr="00B26DA5">
        <w:rPr>
          <w:sz w:val="26"/>
          <w:szCs w:val="26"/>
        </w:rPr>
        <w:t>Текущий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контроль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исполнением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Административного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 xml:space="preserve">регламента при предоставлении </w:t>
      </w:r>
      <w:r w:rsidR="00B4460F"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 xml:space="preserve">униципальной услуги осуществляется </w:t>
      </w:r>
      <w:r w:rsidR="00B4460F" w:rsidRPr="00B26DA5">
        <w:rPr>
          <w:sz w:val="26"/>
          <w:szCs w:val="26"/>
        </w:rPr>
        <w:t>руководителем</w:t>
      </w:r>
      <w:r w:rsidR="0061341B">
        <w:rPr>
          <w:sz w:val="26"/>
          <w:szCs w:val="26"/>
        </w:rPr>
        <w:t xml:space="preserve"> отдела архитектуры и ЖКХ Администрации</w:t>
      </w:r>
      <w:r w:rsidR="007B79C0" w:rsidRPr="00B26DA5">
        <w:rPr>
          <w:sz w:val="26"/>
          <w:szCs w:val="26"/>
        </w:rPr>
        <w:t>.</w:t>
      </w:r>
    </w:p>
    <w:p w:rsidR="000A5696" w:rsidRPr="00B26DA5" w:rsidRDefault="007D09C8" w:rsidP="00601639">
      <w:pPr>
        <w:tabs>
          <w:tab w:val="left" w:pos="993"/>
        </w:tabs>
        <w:ind w:right="173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 xml:space="preserve">.2. </w:t>
      </w:r>
      <w:r w:rsidR="007B79C0" w:rsidRPr="00B26DA5">
        <w:rPr>
          <w:sz w:val="26"/>
          <w:szCs w:val="26"/>
        </w:rPr>
        <w:t xml:space="preserve">Текущий контроль за полнотой и качеством предоставления </w:t>
      </w:r>
      <w:r w:rsidR="00B4460F"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>униципальной услуги включает в себя проведение проверок, выявление и устранение нарушений прав заявителей, рассмотрение и подготовку ответов на обращения заявителей, содержащие жалобы на решения (действия, бездействие), принимаемые в ходе выдаче разрешения на установку и эксплуатацию рекламных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конструкций.</w:t>
      </w:r>
    </w:p>
    <w:p w:rsidR="00B4460F" w:rsidRPr="00B26DA5" w:rsidRDefault="007D09C8" w:rsidP="00601639">
      <w:pPr>
        <w:pStyle w:val="a3"/>
        <w:tabs>
          <w:tab w:val="left" w:pos="1354"/>
        </w:tabs>
        <w:autoSpaceDE/>
        <w:autoSpaceDN/>
        <w:ind w:left="0" w:right="40" w:firstLine="567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.3.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B4460F" w:rsidRPr="00B26DA5" w:rsidRDefault="007D09C8" w:rsidP="00601639">
      <w:pPr>
        <w:tabs>
          <w:tab w:val="left" w:pos="993"/>
          <w:tab w:val="left" w:pos="1852"/>
        </w:tabs>
        <w:ind w:right="184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>.4. Проведение проверок может носить плановый характер (осуществляется на основании полугодовых и годовых планов работы), и внеплановый характер (по конкретному обращению заявителя).</w:t>
      </w:r>
    </w:p>
    <w:p w:rsidR="00B4460F" w:rsidRPr="00B26DA5" w:rsidRDefault="007D09C8" w:rsidP="00601639">
      <w:pPr>
        <w:tabs>
          <w:tab w:val="left" w:pos="993"/>
          <w:tab w:val="left" w:pos="1685"/>
        </w:tabs>
        <w:ind w:right="189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 xml:space="preserve">.5. </w:t>
      </w:r>
      <w:r w:rsidR="00CC4AA5" w:rsidRPr="00B26DA5">
        <w:rPr>
          <w:sz w:val="26"/>
          <w:szCs w:val="26"/>
        </w:rPr>
        <w:t>Должностные л</w:t>
      </w:r>
      <w:r w:rsidR="00B4460F" w:rsidRPr="00B26DA5">
        <w:rPr>
          <w:sz w:val="26"/>
          <w:szCs w:val="26"/>
        </w:rPr>
        <w:t>ица, ответственные за предоставление Муниципальной услуги, несут персональную ответственность за соблюдение сроков и порядка предоставления Муниципальной услуги.</w:t>
      </w:r>
    </w:p>
    <w:p w:rsidR="00B4460F" w:rsidRPr="00B26DA5" w:rsidRDefault="00B4460F" w:rsidP="00601639">
      <w:pPr>
        <w:pStyle w:val="a3"/>
        <w:tabs>
          <w:tab w:val="left" w:pos="993"/>
        </w:tabs>
        <w:ind w:left="0" w:right="184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B4460F" w:rsidRPr="00B26DA5" w:rsidRDefault="00B4460F" w:rsidP="00601639">
      <w:pPr>
        <w:pStyle w:val="a3"/>
        <w:tabs>
          <w:tab w:val="left" w:pos="993"/>
        </w:tabs>
        <w:ind w:left="0" w:right="181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По результатам проведения проверок, в случае выявления нарушений прав заявителей, виновные лица привлекаются к ответственности в порядке, установленном законодательством.</w:t>
      </w:r>
    </w:p>
    <w:p w:rsidR="00B4460F" w:rsidRPr="00B26DA5" w:rsidRDefault="007D09C8" w:rsidP="00601639">
      <w:pPr>
        <w:tabs>
          <w:tab w:val="left" w:pos="993"/>
          <w:tab w:val="left" w:pos="1776"/>
        </w:tabs>
        <w:ind w:right="180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>.6.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152-ФЗ «О персональных данных».</w:t>
      </w:r>
    </w:p>
    <w:p w:rsidR="00B4460F" w:rsidRPr="00B26DA5" w:rsidRDefault="00B4460F" w:rsidP="00601639">
      <w:pPr>
        <w:pStyle w:val="31"/>
        <w:keepNext/>
        <w:keepLines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5" w:name="bookmark51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  <w:bookmarkEnd w:id="55"/>
    </w:p>
    <w:p w:rsidR="00B4460F" w:rsidRPr="00B26DA5" w:rsidRDefault="007D09C8" w:rsidP="00601639">
      <w:pPr>
        <w:pStyle w:val="a3"/>
        <w:tabs>
          <w:tab w:val="left" w:pos="1330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.7.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Должностным лицом Администрации, ответственным за предоставление Муниципальной услуги, а также за соблюдением порядка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предоставления Муниципальной услуги, является руководитель 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структурного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подразделения Администрации, непосредственно предоставляющего Муниципальную услугу.</w:t>
      </w:r>
    </w:p>
    <w:p w:rsidR="00B4460F" w:rsidRPr="00B26DA5" w:rsidRDefault="007D09C8" w:rsidP="00601639">
      <w:pPr>
        <w:pStyle w:val="a3"/>
        <w:tabs>
          <w:tab w:val="left" w:pos="1484"/>
        </w:tabs>
        <w:autoSpaceDE/>
        <w:autoSpaceDN/>
        <w:ind w:left="0" w:right="23" w:firstLine="709"/>
        <w:jc w:val="both"/>
        <w:rPr>
          <w:rStyle w:val="10"/>
          <w:rFonts w:ascii="Times New Roman" w:hAnsi="Times New Roman" w:cs="Times New Roman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.8.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B4460F" w:rsidRPr="00B26DA5" w:rsidRDefault="00B4460F" w:rsidP="00601639">
      <w:pPr>
        <w:pStyle w:val="31"/>
        <w:keepNext/>
        <w:keepLines/>
        <w:shd w:val="clear" w:color="auto" w:fill="auto"/>
        <w:tabs>
          <w:tab w:val="left" w:pos="41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6" w:name="bookmark52"/>
      <w:bookmarkStart w:id="57" w:name="bookmark53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</w:t>
      </w:r>
      <w:bookmarkEnd w:id="56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граждан, их объединений и организаций</w:t>
      </w:r>
      <w:bookmarkEnd w:id="57"/>
    </w:p>
    <w:p w:rsidR="00B4460F" w:rsidRPr="00B26DA5" w:rsidRDefault="007D09C8" w:rsidP="00601639">
      <w:pPr>
        <w:pStyle w:val="a3"/>
        <w:tabs>
          <w:tab w:val="left" w:pos="1369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.9.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Контроль за предоставлением Муниципальной услуги осуществляется в порядке и формах, предусмотренными 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пунктам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5137A7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26.1 -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2</w:t>
      </w:r>
      <w:r w:rsidR="005137A7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6.4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настоящего Административного регламента.</w:t>
      </w:r>
    </w:p>
    <w:p w:rsidR="00B4460F" w:rsidRPr="00B26DA5" w:rsidRDefault="007D09C8" w:rsidP="00601639">
      <w:pPr>
        <w:pStyle w:val="a3"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26.10.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B4460F" w:rsidRPr="00B26DA5" w:rsidRDefault="007D09C8" w:rsidP="00601639">
      <w:pPr>
        <w:pStyle w:val="a3"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26.11.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нарушениях.</w:t>
      </w:r>
    </w:p>
    <w:p w:rsidR="00B4460F" w:rsidRPr="00B26DA5" w:rsidRDefault="007D09C8" w:rsidP="00601639">
      <w:pPr>
        <w:pStyle w:val="a3"/>
        <w:tabs>
          <w:tab w:val="left" w:pos="137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26.12.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B4460F" w:rsidRPr="00B26DA5" w:rsidRDefault="007D09C8" w:rsidP="00601639">
      <w:pPr>
        <w:pStyle w:val="a3"/>
        <w:tabs>
          <w:tab w:val="left" w:pos="1393"/>
        </w:tabs>
        <w:autoSpaceDE/>
        <w:autoSpaceDN/>
        <w:ind w:left="0" w:right="23" w:firstLine="709"/>
        <w:jc w:val="both"/>
        <w:rPr>
          <w:sz w:val="26"/>
          <w:szCs w:val="26"/>
        </w:rPr>
      </w:pPr>
      <w:bookmarkStart w:id="58" w:name="bookmark54"/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26.13.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End w:id="58"/>
    </w:p>
    <w:p w:rsidR="007D09C8" w:rsidRPr="00B26DA5" w:rsidRDefault="007D09C8" w:rsidP="00601639">
      <w:pPr>
        <w:tabs>
          <w:tab w:val="left" w:pos="2079"/>
        </w:tabs>
        <w:rPr>
          <w:sz w:val="26"/>
          <w:szCs w:val="26"/>
        </w:rPr>
      </w:pPr>
    </w:p>
    <w:p w:rsidR="007D09C8" w:rsidRPr="00B26DA5" w:rsidRDefault="007D09C8" w:rsidP="00601639">
      <w:pPr>
        <w:pStyle w:val="31"/>
        <w:keepNext/>
        <w:keepLines/>
        <w:shd w:val="clear" w:color="auto" w:fill="auto"/>
        <w:tabs>
          <w:tab w:val="left" w:pos="2098"/>
        </w:tabs>
        <w:spacing w:after="0" w:line="240" w:lineRule="auto"/>
        <w:ind w:right="400" w:firstLine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59" w:name="bookmark55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Досудебный (внесудебный) порядок обжалования решений и действий (бездействия) Администрации, должностных лиц Администрации</w:t>
      </w:r>
      <w:bookmarkEnd w:id="59"/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333701" w:rsidP="00601639">
      <w:pPr>
        <w:tabs>
          <w:tab w:val="left" w:pos="1713"/>
        </w:tabs>
        <w:ind w:right="179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27.1. З</w:t>
      </w:r>
      <w:r w:rsidR="007B79C0" w:rsidRPr="00B26DA5">
        <w:rPr>
          <w:sz w:val="26"/>
          <w:szCs w:val="26"/>
        </w:rPr>
        <w:t>аявитель имеет право обратиться с жалобой, в том числе в следующих</w:t>
      </w:r>
      <w:r w:rsidR="00466342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случаях:</w:t>
      </w:r>
    </w:p>
    <w:p w:rsidR="00333701" w:rsidRPr="00B26DA5" w:rsidRDefault="00C62C46" w:rsidP="00601639">
      <w:pPr>
        <w:pStyle w:val="a3"/>
        <w:tabs>
          <w:tab w:val="left" w:pos="176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33701" w:rsidRPr="00B26DA5" w:rsidRDefault="00C62C46" w:rsidP="00601639">
      <w:pPr>
        <w:pStyle w:val="a3"/>
        <w:tabs>
          <w:tab w:val="left" w:pos="1531"/>
        </w:tabs>
        <w:autoSpaceDE/>
        <w:autoSpaceDN/>
        <w:ind w:left="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56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отказа в приеме документов, предоставление которых предусмотрено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lastRenderedPageBreak/>
        <w:t>законодательством Российской Федерации для предоставления Муниципальной услуги, у Заявителя;</w:t>
      </w:r>
    </w:p>
    <w:p w:rsidR="00333701" w:rsidRPr="00B26DA5" w:rsidRDefault="00C62C46" w:rsidP="00601639">
      <w:pPr>
        <w:pStyle w:val="a3"/>
        <w:tabs>
          <w:tab w:val="left" w:pos="163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5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6)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6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7)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33701" w:rsidRPr="00B26DA5" w:rsidRDefault="00C62C46" w:rsidP="00601639">
      <w:pPr>
        <w:pStyle w:val="a3"/>
        <w:tabs>
          <w:tab w:val="left" w:pos="1609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или порядка выдачи документов по результатам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73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9)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695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10)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</w:t>
      </w:r>
      <w:r w:rsidR="00333701" w:rsidRPr="00B26DA5">
        <w:rPr>
          <w:rStyle w:val="10"/>
          <w:rFonts w:ascii="Times New Roman" w:hAnsi="Times New Roman" w:cs="Times New Roman"/>
          <w:sz w:val="26"/>
          <w:szCs w:val="26"/>
        </w:rPr>
        <w:t>10.</w:t>
      </w:r>
      <w:r w:rsidR="005137A7" w:rsidRPr="00B26DA5">
        <w:rPr>
          <w:rStyle w:val="10"/>
          <w:rFonts w:ascii="Times New Roman" w:hAnsi="Times New Roman" w:cs="Times New Roman"/>
          <w:sz w:val="26"/>
          <w:szCs w:val="26"/>
        </w:rPr>
        <w:t>6</w:t>
      </w:r>
      <w:r w:rsidR="00333701" w:rsidRPr="00B26DA5">
        <w:rPr>
          <w:rStyle w:val="10"/>
          <w:rFonts w:ascii="Times New Roman" w:hAnsi="Times New Roman" w:cs="Times New Roman"/>
          <w:sz w:val="26"/>
          <w:szCs w:val="26"/>
        </w:rPr>
        <w:t>.5</w:t>
      </w:r>
      <w:r w:rsidR="00333701" w:rsidRPr="00B26DA5">
        <w:rPr>
          <w:rStyle w:val="10"/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настоящего Административного регламента.</w:t>
      </w:r>
    </w:p>
    <w:p w:rsidR="000A5696" w:rsidRPr="00B26DA5" w:rsidRDefault="00C62C46" w:rsidP="00601639">
      <w:pPr>
        <w:tabs>
          <w:tab w:val="left" w:pos="1665"/>
        </w:tabs>
        <w:ind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27.2. </w:t>
      </w:r>
      <w:r w:rsidR="007B79C0" w:rsidRPr="00B26DA5">
        <w:rPr>
          <w:sz w:val="26"/>
          <w:szCs w:val="26"/>
        </w:rPr>
        <w:t xml:space="preserve">Жалоба подается в письменной форме </w:t>
      </w:r>
      <w:r w:rsidR="007B79C0" w:rsidRPr="00B26DA5">
        <w:rPr>
          <w:spacing w:val="3"/>
          <w:sz w:val="26"/>
          <w:szCs w:val="26"/>
        </w:rPr>
        <w:t xml:space="preserve">на </w:t>
      </w:r>
      <w:r w:rsidR="007B79C0" w:rsidRPr="00B26DA5">
        <w:rPr>
          <w:sz w:val="26"/>
          <w:szCs w:val="26"/>
        </w:rPr>
        <w:t>бумажном носителе, в электронной форме: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Главе </w:t>
      </w:r>
      <w:r w:rsidR="00C62C46" w:rsidRPr="00B26DA5">
        <w:rPr>
          <w:sz w:val="26"/>
          <w:szCs w:val="26"/>
        </w:rPr>
        <w:t>А</w:t>
      </w:r>
      <w:r w:rsidRPr="00B26DA5">
        <w:rPr>
          <w:sz w:val="26"/>
          <w:szCs w:val="26"/>
        </w:rPr>
        <w:t>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на решения, действия (бездействие) заместителя Главы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,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заместителю Главы </w:t>
      </w:r>
      <w:r w:rsidR="00C62C46" w:rsidRPr="00B26DA5">
        <w:rPr>
          <w:sz w:val="26"/>
          <w:szCs w:val="26"/>
        </w:rPr>
        <w:t>А</w:t>
      </w:r>
      <w:r w:rsidRPr="00B26DA5">
        <w:rPr>
          <w:sz w:val="26"/>
          <w:szCs w:val="26"/>
        </w:rPr>
        <w:t>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или Главе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на решения, действия (бездействие) лица, исполняющего обязанности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заместителю Главы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, </w:t>
      </w:r>
      <w:r w:rsidR="00C62C46" w:rsidRPr="00B26DA5">
        <w:rPr>
          <w:sz w:val="26"/>
          <w:szCs w:val="26"/>
        </w:rPr>
        <w:t xml:space="preserve">руководителю структурного подразделения </w:t>
      </w:r>
      <w:r w:rsidRPr="00B26DA5">
        <w:rPr>
          <w:sz w:val="26"/>
          <w:szCs w:val="26"/>
        </w:rPr>
        <w:t>или лицу, исполняющему обязанности</w:t>
      </w:r>
      <w:r w:rsidR="00466342" w:rsidRPr="00B26DA5">
        <w:rPr>
          <w:sz w:val="26"/>
          <w:szCs w:val="26"/>
        </w:rPr>
        <w:t xml:space="preserve">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 xml:space="preserve">, на решения, действия (бездействие) ответственных </w:t>
      </w:r>
      <w:r w:rsidR="00993C53" w:rsidRPr="00B26DA5">
        <w:rPr>
          <w:sz w:val="26"/>
          <w:szCs w:val="26"/>
        </w:rPr>
        <w:t>должностных лиц</w:t>
      </w:r>
      <w:r w:rsidR="00466342" w:rsidRPr="00B26DA5">
        <w:rPr>
          <w:sz w:val="26"/>
          <w:szCs w:val="26"/>
        </w:rPr>
        <w:t xml:space="preserve"> </w:t>
      </w:r>
      <w:r w:rsidR="00C62C46" w:rsidRPr="00B26DA5">
        <w:rPr>
          <w:sz w:val="26"/>
          <w:szCs w:val="26"/>
        </w:rPr>
        <w:t>структурного подразделения</w:t>
      </w:r>
      <w:r w:rsidRPr="00B26DA5">
        <w:rPr>
          <w:sz w:val="26"/>
          <w:szCs w:val="26"/>
        </w:rPr>
        <w:t>.</w:t>
      </w:r>
    </w:p>
    <w:p w:rsidR="000A5696" w:rsidRPr="00B26DA5" w:rsidRDefault="00C62C46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27.3. </w:t>
      </w:r>
      <w:r w:rsidR="007B79C0" w:rsidRPr="00B26DA5">
        <w:rPr>
          <w:sz w:val="26"/>
          <w:szCs w:val="26"/>
        </w:rPr>
        <w:t>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заявителя.</w:t>
      </w:r>
    </w:p>
    <w:p w:rsidR="000A5696" w:rsidRPr="00B26DA5" w:rsidRDefault="00C62C46" w:rsidP="00601639">
      <w:pPr>
        <w:pStyle w:val="a5"/>
        <w:tabs>
          <w:tab w:val="left" w:pos="1627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27.4. </w:t>
      </w:r>
      <w:r w:rsidR="007B79C0" w:rsidRPr="00B26DA5">
        <w:rPr>
          <w:sz w:val="26"/>
          <w:szCs w:val="26"/>
        </w:rPr>
        <w:t>Жалоба должна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содержать: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наименование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 xml:space="preserve">должностного лица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либо муниципального служащего</w:t>
      </w:r>
      <w:r w:rsidR="00993C53" w:rsidRPr="00B26DA5">
        <w:rPr>
          <w:sz w:val="26"/>
          <w:szCs w:val="26"/>
        </w:rPr>
        <w:t>,</w:t>
      </w:r>
      <w:r w:rsidRPr="00B26DA5">
        <w:rPr>
          <w:sz w:val="26"/>
          <w:szCs w:val="26"/>
        </w:rPr>
        <w:t xml:space="preserve"> решение и действия (бездействие) которого обжалуются;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01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заявителю;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 xml:space="preserve">должностного лица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либо муниципального служащего;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320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должностного лица органа, предоставляющего муниципальную услугу либо муниципального служащего. Заявителем могут</w:t>
      </w:r>
      <w:r w:rsidR="00466342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быть</w:t>
      </w:r>
    </w:p>
    <w:p w:rsidR="000A5696" w:rsidRPr="00B26DA5" w:rsidRDefault="007B79C0" w:rsidP="00601639">
      <w:pPr>
        <w:pStyle w:val="a3"/>
        <w:ind w:left="0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представлены документы (при наличии), подтверждающие доводы заявителя, либо их копии.</w:t>
      </w:r>
    </w:p>
    <w:p w:rsidR="000A5696" w:rsidRPr="00B26DA5" w:rsidRDefault="002D76DD" w:rsidP="00601639">
      <w:pPr>
        <w:tabs>
          <w:tab w:val="left" w:pos="993"/>
        </w:tabs>
        <w:ind w:left="10" w:firstLine="55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27.5. </w:t>
      </w:r>
      <w:r w:rsidR="007B79C0" w:rsidRPr="00B26DA5">
        <w:rPr>
          <w:sz w:val="26"/>
          <w:szCs w:val="26"/>
        </w:rPr>
        <w:t>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регистрации.</w:t>
      </w:r>
    </w:p>
    <w:p w:rsidR="000A5696" w:rsidRPr="00B26DA5" w:rsidRDefault="002D76DD" w:rsidP="00601639">
      <w:pPr>
        <w:tabs>
          <w:tab w:val="left" w:pos="993"/>
        </w:tabs>
        <w:ind w:left="10" w:firstLine="55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27.6. </w:t>
      </w:r>
      <w:r w:rsidR="007B79C0" w:rsidRPr="00B26DA5">
        <w:rPr>
          <w:sz w:val="26"/>
          <w:szCs w:val="26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дается.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Основания для приостановления рассмотрения жалобы (претензии) отсутствуют.</w:t>
      </w:r>
    </w:p>
    <w:p w:rsidR="000A5696" w:rsidRPr="00B26DA5" w:rsidRDefault="007B79C0" w:rsidP="00993C53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Ответ на жалобу (претензию) не дается в случаях: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0A5696" w:rsidRPr="00B26DA5" w:rsidRDefault="007B79C0" w:rsidP="00993C53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Ответ на жалобу (претензию) по существу не дается в случаях:</w:t>
      </w:r>
    </w:p>
    <w:p w:rsidR="000A5696" w:rsidRPr="00B26DA5" w:rsidRDefault="00993C53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</w:t>
      </w:r>
      <w:r w:rsidR="007B79C0" w:rsidRPr="00B26DA5">
        <w:rPr>
          <w:sz w:val="26"/>
          <w:szCs w:val="26"/>
        </w:rPr>
        <w:t>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0A5696" w:rsidRPr="00B26DA5" w:rsidRDefault="002D76DD" w:rsidP="00993C53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t xml:space="preserve">27.7. </w:t>
      </w:r>
      <w:r w:rsidR="007B79C0" w:rsidRPr="00B26DA5">
        <w:rPr>
          <w:spacing w:val="-3"/>
          <w:sz w:val="26"/>
          <w:szCs w:val="26"/>
        </w:rPr>
        <w:t xml:space="preserve">По </w:t>
      </w:r>
      <w:r w:rsidR="007B79C0" w:rsidRPr="00B26DA5">
        <w:rPr>
          <w:sz w:val="26"/>
          <w:szCs w:val="26"/>
        </w:rPr>
        <w:t xml:space="preserve">результатам рассмотрения жалобы </w:t>
      </w:r>
      <w:r w:rsidR="002A2566" w:rsidRPr="00B26DA5">
        <w:rPr>
          <w:sz w:val="26"/>
          <w:szCs w:val="26"/>
        </w:rPr>
        <w:t>Отдел</w:t>
      </w:r>
      <w:r w:rsidR="007B79C0" w:rsidRPr="00B26DA5">
        <w:rPr>
          <w:sz w:val="26"/>
          <w:szCs w:val="26"/>
        </w:rPr>
        <w:t>,</w:t>
      </w:r>
      <w:r w:rsidR="002A2566" w:rsidRPr="00B26DA5">
        <w:rPr>
          <w:sz w:val="26"/>
          <w:szCs w:val="26"/>
        </w:rPr>
        <w:t xml:space="preserve"> администрация муниципального образования</w:t>
      </w:r>
      <w:r w:rsidR="007B79C0" w:rsidRPr="00B26DA5">
        <w:rPr>
          <w:sz w:val="26"/>
          <w:szCs w:val="26"/>
        </w:rPr>
        <w:t xml:space="preserve"> принимает одно из следующих решений: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удовлетворяет жалобу, в том числе в форме отмены принятого решения, </w:t>
      </w:r>
      <w:r w:rsidRPr="00B26DA5">
        <w:rPr>
          <w:sz w:val="26"/>
          <w:szCs w:val="26"/>
        </w:rPr>
        <w:lastRenderedPageBreak/>
        <w:t xml:space="preserve">исправления допущенных органом, предоставляющим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</w:t>
      </w:r>
      <w:r w:rsidR="00965FFB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формах;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296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отказывает в удовлетворении</w:t>
      </w:r>
      <w:r w:rsidR="00335BEF" w:rsidRPr="00B26DA5">
        <w:rPr>
          <w:sz w:val="26"/>
          <w:szCs w:val="26"/>
        </w:rPr>
        <w:t xml:space="preserve">   </w:t>
      </w:r>
      <w:r w:rsidRPr="00B26DA5">
        <w:rPr>
          <w:sz w:val="26"/>
          <w:szCs w:val="26"/>
        </w:rPr>
        <w:t>жалобы.</w:t>
      </w:r>
    </w:p>
    <w:p w:rsidR="000A5696" w:rsidRPr="00B26DA5" w:rsidRDefault="002D76DD" w:rsidP="00601639">
      <w:pPr>
        <w:pStyle w:val="a5"/>
        <w:tabs>
          <w:tab w:val="left" w:pos="1781"/>
        </w:tabs>
        <w:ind w:left="0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t xml:space="preserve">27.8. </w:t>
      </w:r>
      <w:r w:rsidR="007B79C0" w:rsidRPr="00B26DA5">
        <w:rPr>
          <w:spacing w:val="-3"/>
          <w:sz w:val="26"/>
          <w:szCs w:val="26"/>
        </w:rPr>
        <w:t xml:space="preserve">Не </w:t>
      </w:r>
      <w:r w:rsidR="007B79C0" w:rsidRPr="00B26DA5">
        <w:rPr>
          <w:sz w:val="26"/>
          <w:szCs w:val="26"/>
        </w:rPr>
        <w:t>позднее дня, следующего за днем принятия решения, указанного в пункте 6, заявителю в письменной форме и по желанию заявителя в электронной форме направляется мотивированный ответ о результатах рассмотрения</w:t>
      </w:r>
      <w:r w:rsidR="00335BEF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жалобы.</w:t>
      </w:r>
    </w:p>
    <w:p w:rsidR="000A5696" w:rsidRPr="00B26DA5" w:rsidRDefault="002D76DD" w:rsidP="00601639">
      <w:pPr>
        <w:pStyle w:val="a5"/>
        <w:tabs>
          <w:tab w:val="left" w:pos="1665"/>
        </w:tabs>
        <w:ind w:left="0"/>
        <w:rPr>
          <w:sz w:val="26"/>
          <w:szCs w:val="26"/>
        </w:rPr>
      </w:pPr>
      <w:r w:rsidRPr="00B26DA5">
        <w:rPr>
          <w:sz w:val="26"/>
          <w:szCs w:val="26"/>
        </w:rPr>
        <w:t xml:space="preserve">27.9. </w:t>
      </w:r>
      <w:r w:rsidR="007B79C0" w:rsidRPr="00B26DA5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 w:rsidR="00335BEF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прокуратуры.</w:t>
      </w:r>
    </w:p>
    <w:p w:rsidR="000A5696" w:rsidRPr="00B26DA5" w:rsidRDefault="000A5696" w:rsidP="00601639">
      <w:pPr>
        <w:pStyle w:val="a3"/>
        <w:tabs>
          <w:tab w:val="left" w:pos="8011"/>
        </w:tabs>
        <w:ind w:left="0"/>
        <w:rPr>
          <w:sz w:val="26"/>
          <w:szCs w:val="26"/>
        </w:rPr>
      </w:pPr>
    </w:p>
    <w:p w:rsidR="000A5696" w:rsidRPr="00B26DA5" w:rsidRDefault="000A5696" w:rsidP="00601639">
      <w:pPr>
        <w:rPr>
          <w:sz w:val="26"/>
          <w:szCs w:val="26"/>
        </w:rPr>
        <w:sectPr w:rsidR="000A5696" w:rsidRPr="00B26DA5" w:rsidSect="004C69AD">
          <w:headerReference w:type="default" r:id="rId13"/>
          <w:pgSz w:w="11910" w:h="16840"/>
          <w:pgMar w:top="1134" w:right="851" w:bottom="1134" w:left="1701" w:header="471" w:footer="0" w:gutter="0"/>
          <w:cols w:space="720"/>
        </w:sect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  <w:bookmarkStart w:id="60" w:name="_Hlk34130376"/>
      <w:r w:rsidRPr="00B26DA5">
        <w:rPr>
          <w:sz w:val="26"/>
          <w:szCs w:val="26"/>
        </w:rPr>
        <w:lastRenderedPageBreak/>
        <w:t>Приложение № 1</w:t>
      </w:r>
    </w:p>
    <w:p w:rsidR="00766977" w:rsidRPr="00B26DA5" w:rsidRDefault="00766977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bookmarkEnd w:id="60"/>
    <w:p w:rsidR="00766977" w:rsidRPr="00B26DA5" w:rsidRDefault="00766977" w:rsidP="00601639">
      <w:pPr>
        <w:ind w:left="4785"/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646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Форма разрешения ___________________________________</w:t>
      </w:r>
    </w:p>
    <w:p w:rsidR="00766977" w:rsidRPr="00B26DA5" w:rsidRDefault="00766977" w:rsidP="00601639">
      <w:pPr>
        <w:ind w:left="646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 xml:space="preserve">                                                          (наименование администрации муниципального образования)</w:t>
      </w:r>
    </w:p>
    <w:p w:rsidR="00766977" w:rsidRPr="00B26DA5" w:rsidRDefault="00766977" w:rsidP="00601639">
      <w:pPr>
        <w:ind w:left="653" w:right="284"/>
        <w:jc w:val="center"/>
        <w:rPr>
          <w:b/>
          <w:spacing w:val="-3"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на установку и эксплуатацию рекламной конструкции на </w:t>
      </w:r>
      <w:r w:rsidRPr="00B26DA5">
        <w:rPr>
          <w:b/>
          <w:spacing w:val="-3"/>
          <w:sz w:val="26"/>
          <w:szCs w:val="26"/>
          <w:lang w:eastAsia="en-US" w:bidi="ar-SA"/>
        </w:rPr>
        <w:t>территории _____________________________</w:t>
      </w:r>
    </w:p>
    <w:p w:rsidR="00766977" w:rsidRPr="00B26DA5" w:rsidRDefault="00766977" w:rsidP="00601639">
      <w:pPr>
        <w:ind w:left="653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(муниципальное образование)</w:t>
      </w:r>
    </w:p>
    <w:p w:rsidR="00766977" w:rsidRPr="00B26DA5" w:rsidRDefault="00766977" w:rsidP="00601639">
      <w:pPr>
        <w:pBdr>
          <w:bottom w:val="single" w:sz="12" w:space="1" w:color="auto"/>
        </w:pBdr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646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(администрация муниципального образования)</w:t>
      </w:r>
    </w:p>
    <w:p w:rsidR="00766977" w:rsidRPr="00B26DA5" w:rsidRDefault="00766977" w:rsidP="00601639">
      <w:pPr>
        <w:ind w:left="1007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РАЗРЕШЕНИЕ №</w:t>
      </w:r>
    </w:p>
    <w:p w:rsidR="00766977" w:rsidRPr="00B26DA5" w:rsidRDefault="00766977" w:rsidP="00601639">
      <w:pPr>
        <w:ind w:left="3345" w:right="817" w:hanging="1709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на установку и эксплуатацию рекламной конструкции на территории _____________________________</w:t>
      </w:r>
    </w:p>
    <w:p w:rsidR="00766977" w:rsidRPr="00B26DA5" w:rsidRDefault="00766977" w:rsidP="00601639">
      <w:pPr>
        <w:ind w:left="3345" w:right="817" w:hanging="1709"/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tabs>
          <w:tab w:val="left" w:pos="6993"/>
          <w:tab w:val="left" w:pos="8521"/>
        </w:tabs>
        <w:ind w:left="532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г. _______________</w:t>
      </w:r>
    </w:p>
    <w:p w:rsidR="00766977" w:rsidRPr="00B26DA5" w:rsidRDefault="00766977" w:rsidP="00601639">
      <w:pPr>
        <w:tabs>
          <w:tab w:val="left" w:pos="6993"/>
          <w:tab w:val="left" w:pos="8521"/>
        </w:tabs>
        <w:ind w:left="532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        (место выдачи разрешения)</w:t>
      </w:r>
      <w:r w:rsidRPr="00B26DA5">
        <w:rPr>
          <w:b/>
          <w:sz w:val="26"/>
          <w:szCs w:val="26"/>
          <w:lang w:eastAsia="en-US" w:bidi="ar-SA"/>
        </w:rPr>
        <w:tab/>
        <w:t>«»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20г.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___________________________________, действующая на основании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(администрация муниципального образования)</w:t>
      </w:r>
    </w:p>
    <w:p w:rsidR="00766977" w:rsidRPr="00B26DA5" w:rsidRDefault="00766977" w:rsidP="00601639">
      <w:pPr>
        <w:ind w:left="532" w:right="159"/>
        <w:jc w:val="both"/>
        <w:rPr>
          <w:b/>
          <w:spacing w:val="-3"/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Устава ____________, ____________________________________________, (Решение Совета народных депутатов, реквизиты, </w:t>
      </w:r>
      <w:r w:rsidRPr="00B26DA5">
        <w:rPr>
          <w:spacing w:val="-3"/>
          <w:sz w:val="26"/>
          <w:szCs w:val="26"/>
          <w:lang w:eastAsia="en-US" w:bidi="ar-SA"/>
        </w:rPr>
        <w:t xml:space="preserve">О </w:t>
      </w:r>
      <w:r w:rsidRPr="00B26DA5">
        <w:rPr>
          <w:sz w:val="26"/>
          <w:szCs w:val="26"/>
          <w:lang w:eastAsia="en-US" w:bidi="ar-SA"/>
        </w:rPr>
        <w:t xml:space="preserve">принятии Положения о порядке установки рекламных конструкций на территории муниципального образования)                                                                                      руководствуясь Федеральным законом от 13.03.2006 №38-ФЗ </w:t>
      </w:r>
      <w:r w:rsidRPr="00B26DA5">
        <w:rPr>
          <w:spacing w:val="-3"/>
          <w:sz w:val="26"/>
          <w:szCs w:val="26"/>
          <w:lang w:eastAsia="en-US" w:bidi="ar-SA"/>
        </w:rPr>
        <w:t xml:space="preserve">«О </w:t>
      </w:r>
      <w:r w:rsidRPr="00B26DA5">
        <w:rPr>
          <w:sz w:val="26"/>
          <w:szCs w:val="26"/>
          <w:lang w:eastAsia="en-US" w:bidi="ar-SA"/>
        </w:rPr>
        <w:t xml:space="preserve">рекламе», выдает </w:t>
      </w:r>
      <w:r w:rsidRPr="00B26DA5">
        <w:rPr>
          <w:b/>
          <w:sz w:val="26"/>
          <w:szCs w:val="26"/>
          <w:lang w:eastAsia="en-US" w:bidi="ar-SA"/>
        </w:rPr>
        <w:t xml:space="preserve">Разрешение на установку и эксплуатацию нижеуказанной рекламной конструкции на </w:t>
      </w:r>
      <w:r w:rsidRPr="00B26DA5">
        <w:rPr>
          <w:b/>
          <w:spacing w:val="-3"/>
          <w:sz w:val="26"/>
          <w:szCs w:val="26"/>
          <w:lang w:eastAsia="en-US" w:bidi="ar-SA"/>
        </w:rPr>
        <w:t>территории _________________________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(муниципальное образование)</w:t>
      </w:r>
    </w:p>
    <w:p w:rsidR="00766977" w:rsidRPr="00B26DA5" w:rsidRDefault="00CB3B7F" w:rsidP="00601639">
      <w:pPr>
        <w:rPr>
          <w:b/>
          <w:sz w:val="26"/>
          <w:szCs w:val="26"/>
          <w:lang w:eastAsia="en-US" w:bidi="ar-SA"/>
        </w:rPr>
      </w:pPr>
      <w:r w:rsidRPr="00CB3B7F">
        <w:rPr>
          <w:noProof/>
          <w:sz w:val="26"/>
          <w:szCs w:val="26"/>
          <w:lang w:eastAsia="en-US" w:bidi="ar-SA"/>
        </w:rPr>
        <w:pict>
          <v:shape id="Freeform 83" o:spid="_x0000_s1026" style="position:absolute;margin-left:133.45pt;margin-top:15.65pt;width:410.6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" path="m,l8212,e" filled="f" strokeweight=".19642mm">
            <v:path arrowok="t" o:connecttype="custom" o:connectlocs="0,0;5214620,0" o:connectangles="0,0"/>
            <w10:wrap type="topAndBottom" anchorx="page"/>
          </v:shape>
        </w:pict>
      </w:r>
    </w:p>
    <w:p w:rsidR="00766977" w:rsidRPr="00B26DA5" w:rsidRDefault="00766977" w:rsidP="00601639">
      <w:pPr>
        <w:ind w:left="640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(наименование юридического лица, ИНН /КПП фамилия, имя, отчество, паспортные данные, ИНН физического лица,</w:t>
      </w:r>
    </w:p>
    <w:p w:rsidR="00766977" w:rsidRPr="00B26DA5" w:rsidRDefault="00766977" w:rsidP="00601639">
      <w:pPr>
        <w:ind w:left="645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свидетельство о регистрации в качестве индивидуального предпринимателя,</w:t>
      </w:r>
    </w:p>
    <w:p w:rsidR="00766977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84" o:spid="_x0000_s1076" style="position:absolute;margin-left:110.65pt;margin-top:18.4pt;width:450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" path="m,l9000,e" filled="f" strokeweight=".48pt">
            <v:path arrowok="t" o:connecttype="custom" o:connectlocs="0,0;5715000,0" o:connectangles="0,0"/>
            <w10:wrap type="topAndBottom" anchorx="page"/>
          </v:shape>
        </w:pict>
      </w:r>
    </w:p>
    <w:p w:rsidR="00766977" w:rsidRPr="00B26DA5" w:rsidRDefault="00766977" w:rsidP="00601639">
      <w:pPr>
        <w:ind w:left="336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юридический адрес /домашний адрес физического лица)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Адрес рекламной конструкции</w:t>
      </w:r>
      <w:r w:rsidRPr="00B26DA5">
        <w:rPr>
          <w:bCs/>
          <w:sz w:val="26"/>
          <w:szCs w:val="26"/>
          <w:lang w:eastAsia="en-US" w:bidi="ar-SA"/>
        </w:rPr>
        <w:t>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744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Вид и тип рекламной конструкции: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  <w:tab w:val="left" w:pos="4554"/>
          <w:tab w:val="left" w:pos="6110"/>
          <w:tab w:val="left" w:pos="8750"/>
        </w:tabs>
        <w:ind w:left="532" w:right="162" w:firstLine="0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Основные технические характеристики рекламной конструкции, </w:t>
      </w:r>
      <w:r w:rsidRPr="00B26DA5">
        <w:rPr>
          <w:sz w:val="26"/>
          <w:szCs w:val="26"/>
          <w:lang w:eastAsia="en-US" w:bidi="ar-SA"/>
        </w:rPr>
        <w:t>в том  числе размеры (габариты):</w:t>
      </w:r>
      <w:r w:rsidRPr="00B26DA5">
        <w:rPr>
          <w:sz w:val="26"/>
          <w:szCs w:val="26"/>
          <w:lang w:eastAsia="en-US" w:bidi="ar-SA"/>
        </w:rPr>
        <w:tab/>
        <w:t>высота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метров,  ширина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метров, количество сторон</w:t>
      </w:r>
      <w:r w:rsidRPr="00B26DA5">
        <w:rPr>
          <w:b/>
          <w:sz w:val="26"/>
          <w:szCs w:val="26"/>
          <w:lang w:eastAsia="en-US" w:bidi="ar-SA"/>
        </w:rPr>
        <w:t xml:space="preserve">, </w:t>
      </w:r>
      <w:r w:rsidRPr="00B26DA5">
        <w:rPr>
          <w:sz w:val="26"/>
          <w:szCs w:val="26"/>
          <w:lang w:eastAsia="en-US" w:bidi="ar-SA"/>
        </w:rPr>
        <w:t>площадь информационного полям</w:t>
      </w:r>
      <w:r w:rsidRPr="00B26DA5">
        <w:rPr>
          <w:sz w:val="26"/>
          <w:szCs w:val="26"/>
          <w:vertAlign w:val="superscript"/>
          <w:lang w:eastAsia="en-US" w:bidi="ar-SA"/>
        </w:rPr>
        <w:t>2</w:t>
      </w:r>
      <w:r w:rsidRPr="00B26DA5">
        <w:rPr>
          <w:sz w:val="26"/>
          <w:szCs w:val="26"/>
          <w:lang w:eastAsia="en-US" w:bidi="ar-SA"/>
        </w:rPr>
        <w:t xml:space="preserve"> , наличие подсвета: </w:t>
      </w:r>
      <w:r w:rsidRPr="00B26DA5">
        <w:rPr>
          <w:b/>
          <w:sz w:val="26"/>
          <w:szCs w:val="26"/>
          <w:lang w:eastAsia="en-US" w:bidi="ar-SA"/>
        </w:rPr>
        <w:t>да/нет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58" w:firstLine="0"/>
        <w:jc w:val="both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Рекламное место согласовано </w:t>
      </w:r>
      <w:r w:rsidRPr="00B26DA5">
        <w:rPr>
          <w:sz w:val="26"/>
          <w:szCs w:val="26"/>
          <w:lang w:eastAsia="en-US" w:bidi="ar-SA"/>
        </w:rPr>
        <w:t>(указываются согласующее лицо (учреждение или предприятие), реквизиты документов, дата и срок согласования):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68" w:firstLine="0"/>
        <w:jc w:val="both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Собственник </w:t>
      </w:r>
      <w:r w:rsidRPr="00B26DA5">
        <w:rPr>
          <w:sz w:val="26"/>
          <w:szCs w:val="26"/>
          <w:lang w:eastAsia="en-US" w:bidi="ar-SA"/>
        </w:rPr>
        <w:t>земельного участка, здания или иного недвижимого имущества, к которому присоединена рекламная конструкция: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  <w:tab w:val="left" w:pos="7133"/>
        </w:tabs>
        <w:ind w:left="532" w:right="163" w:firstLine="0"/>
        <w:jc w:val="both"/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/>
          <w:bCs/>
          <w:spacing w:val="-3"/>
          <w:sz w:val="26"/>
          <w:szCs w:val="26"/>
          <w:lang w:eastAsia="en-US" w:bidi="ar-SA"/>
        </w:rPr>
        <w:lastRenderedPageBreak/>
        <w:t xml:space="preserve">Договор </w:t>
      </w:r>
      <w:r w:rsidRPr="00B26DA5">
        <w:rPr>
          <w:b/>
          <w:bCs/>
          <w:sz w:val="26"/>
          <w:szCs w:val="26"/>
          <w:lang w:eastAsia="en-US" w:bidi="ar-SA"/>
        </w:rPr>
        <w:t xml:space="preserve">на установку и эксплуатацию рекламной конструкции на </w:t>
      </w:r>
      <w:r w:rsidRPr="00B26DA5">
        <w:rPr>
          <w:b/>
          <w:bCs/>
          <w:spacing w:val="-3"/>
          <w:sz w:val="26"/>
          <w:szCs w:val="26"/>
          <w:lang w:eastAsia="en-US" w:bidi="ar-SA"/>
        </w:rPr>
        <w:t xml:space="preserve">территории </w:t>
      </w:r>
      <w:r w:rsidRPr="00B26DA5">
        <w:rPr>
          <w:b/>
          <w:bCs/>
          <w:spacing w:val="-3"/>
          <w:sz w:val="26"/>
          <w:szCs w:val="26"/>
          <w:u w:val="single"/>
          <w:lang w:eastAsia="en-US" w:bidi="ar-SA"/>
        </w:rPr>
        <w:t xml:space="preserve">___________________________  </w:t>
      </w:r>
      <w:r w:rsidRPr="00B26DA5">
        <w:rPr>
          <w:bCs/>
          <w:sz w:val="26"/>
          <w:szCs w:val="26"/>
          <w:lang w:eastAsia="en-US" w:bidi="ar-SA"/>
        </w:rPr>
        <w:t xml:space="preserve">№     от       </w:t>
      </w:r>
      <w:r w:rsidRPr="00B26DA5">
        <w:rPr>
          <w:bCs/>
          <w:sz w:val="26"/>
          <w:szCs w:val="26"/>
          <w:u w:val="single"/>
          <w:lang w:eastAsia="en-US" w:bidi="ar-SA"/>
        </w:rPr>
        <w:tab/>
      </w:r>
      <w:r w:rsidRPr="00B26DA5">
        <w:rPr>
          <w:bCs/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tabs>
          <w:tab w:val="left" w:pos="744"/>
          <w:tab w:val="left" w:pos="7133"/>
        </w:tabs>
        <w:ind w:left="532" w:right="163"/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Cs/>
          <w:sz w:val="26"/>
          <w:szCs w:val="26"/>
          <w:lang w:eastAsia="en-US" w:bidi="ar-SA"/>
        </w:rPr>
        <w:t xml:space="preserve">                                       (муниципальное образование)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7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Рекламная конструкция зарегистрирована в реестре рекламных мест за №.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532"/>
        <w:jc w:val="both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Срок действия разрешения:</w:t>
      </w:r>
    </w:p>
    <w:tbl>
      <w:tblPr>
        <w:tblStyle w:val="TableNormal"/>
        <w:tblW w:w="0" w:type="auto"/>
        <w:tblInd w:w="54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4061"/>
        <w:gridCol w:w="2203"/>
        <w:gridCol w:w="1680"/>
        <w:gridCol w:w="1128"/>
      </w:tblGrid>
      <w:tr w:rsidR="00766977" w:rsidRPr="00B26DA5" w:rsidTr="00F87533">
        <w:trPr>
          <w:trHeight w:val="368"/>
        </w:trPr>
        <w:tc>
          <w:tcPr>
            <w:tcW w:w="4061" w:type="dxa"/>
            <w:tcBorders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551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Срок действия разрешения</w:t>
            </w:r>
          </w:p>
        </w:tc>
        <w:tc>
          <w:tcPr>
            <w:tcW w:w="501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66977" w:rsidRPr="00B26DA5" w:rsidRDefault="00766977" w:rsidP="00601639">
            <w:pPr>
              <w:ind w:left="1962" w:right="1953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Оплачено</w:t>
            </w:r>
          </w:p>
        </w:tc>
      </w:tr>
      <w:tr w:rsidR="00766977" w:rsidRPr="00B26DA5" w:rsidTr="00F87533">
        <w:trPr>
          <w:trHeight w:val="412"/>
        </w:trPr>
        <w:tc>
          <w:tcPr>
            <w:tcW w:w="406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347" w:right="348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№ документа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544" w:right="540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дата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6977" w:rsidRPr="00B26DA5" w:rsidRDefault="00766977" w:rsidP="00601639">
            <w:pPr>
              <w:ind w:left="230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сумма</w:t>
            </w:r>
          </w:p>
        </w:tc>
      </w:tr>
      <w:tr w:rsidR="00766977" w:rsidRPr="00B26DA5" w:rsidTr="00F87533">
        <w:trPr>
          <w:trHeight w:val="402"/>
        </w:trPr>
        <w:tc>
          <w:tcPr>
            <w:tcW w:w="4061" w:type="dxa"/>
            <w:vMerge/>
            <w:tcBorders>
              <w:top w:val="nil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347" w:right="348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п/п №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</w:tr>
      <w:tr w:rsidR="00766977" w:rsidRPr="00B26DA5" w:rsidTr="00F87533">
        <w:trPr>
          <w:trHeight w:val="1414"/>
        </w:trPr>
        <w:tc>
          <w:tcPr>
            <w:tcW w:w="4061" w:type="dxa"/>
            <w:tcBorders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CB3B7F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8" o:spid="_x0000_s1075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">
                  <v:line id="Line 79" o:spid="_x0000_s1027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CB3B7F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6" o:spid="_x0000_s1073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">
                  <v:line id="Line 77" o:spid="_x0000_s1074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CB3B7F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4" o:spid="_x0000_s1071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">
                  <v:line id="Line 75" o:spid="_x0000_s1072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CB3B7F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2" o:spid="_x0000_s1069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">
                  <v:line id="Line 73" o:spid="_x0000_s1070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" strokeweight=".17356mm"/>
                  <w10:wrap type="none"/>
                  <w10:anchorlock/>
                </v:group>
              </w:pict>
            </w:r>
          </w:p>
        </w:tc>
        <w:tc>
          <w:tcPr>
            <w:tcW w:w="5011" w:type="dxa"/>
            <w:gridSpan w:val="3"/>
            <w:tcBorders>
              <w:left w:val="single" w:sz="4" w:space="0" w:color="000000"/>
            </w:tcBorders>
          </w:tcPr>
          <w:p w:rsidR="00766977" w:rsidRPr="00B26DA5" w:rsidRDefault="00766977" w:rsidP="00601639">
            <w:pPr>
              <w:ind w:left="105"/>
              <w:rPr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i/>
                <w:sz w:val="26"/>
                <w:szCs w:val="26"/>
                <w:lang w:eastAsia="en-US" w:bidi="ar-SA"/>
              </w:rPr>
              <w:t>Примечания:</w:t>
            </w:r>
          </w:p>
        </w:tc>
      </w:tr>
    </w:tbl>
    <w:p w:rsidR="00766977" w:rsidRPr="00B26DA5" w:rsidRDefault="00CB3B7F" w:rsidP="00601639">
      <w:pPr>
        <w:tabs>
          <w:tab w:val="left" w:pos="5891"/>
        </w:tabs>
        <w:ind w:left="532" w:right="170"/>
        <w:jc w:val="both"/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line id="Line 80" o:spid="_x0000_s1068" style="position:absolute;left:0;text-align:left;z-index:-251615232;visibility:visible;mso-position-horizontal-relative:page;mso-position-vertical-relative:text" from="318.95pt,-44pt" to="552.95pt,-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" strokeweight=".17356mm">
            <w10:wrap anchorx="page"/>
          </v:line>
        </w:pict>
      </w:r>
      <w:r>
        <w:rPr>
          <w:noProof/>
          <w:sz w:val="26"/>
          <w:szCs w:val="26"/>
          <w:lang w:eastAsia="en-US" w:bidi="ar-SA"/>
        </w:rPr>
        <w:pict>
          <v:line id="Line 81" o:spid="_x0000_s1067" style="position:absolute;left:0;text-align:left;z-index:-251614208;visibility:visible;mso-position-horizontal-relative:page;mso-position-vertical-relative:text" from="318.95pt,-29.8pt" to="552.95pt,-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" strokeweight=".17356mm">
            <w10:wrap anchorx="page"/>
          </v:line>
        </w:pict>
      </w:r>
      <w:r>
        <w:rPr>
          <w:noProof/>
          <w:sz w:val="26"/>
          <w:szCs w:val="26"/>
          <w:lang w:eastAsia="en-US" w:bidi="ar-SA"/>
        </w:rPr>
        <w:pict>
          <v:line id="Line 82" o:spid="_x0000_s1066" style="position:absolute;left:0;text-align:left;z-index:-251613184;visibility:visible;mso-position-horizontal-relative:page;mso-position-vertical-relative:text" from="318.95pt,-15.65pt" to="552.95pt,-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" strokeweight=".17356mm">
            <w10:wrap anchorx="page"/>
          </v:line>
        </w:pict>
      </w:r>
      <w:r w:rsidR="00766977" w:rsidRPr="00B26DA5">
        <w:rPr>
          <w:sz w:val="26"/>
          <w:szCs w:val="26"/>
          <w:lang w:eastAsia="en-US" w:bidi="ar-SA"/>
        </w:rPr>
        <w:t>*С Положением о порядке установки рекламных конструкций на территории муниципального образования ознакомлен(а)</w:t>
      </w:r>
      <w:r w:rsidR="00766977" w:rsidRPr="00B26DA5">
        <w:rPr>
          <w:sz w:val="26"/>
          <w:szCs w:val="26"/>
          <w:u w:val="single"/>
          <w:lang w:eastAsia="en-US" w:bidi="ar-SA"/>
        </w:rPr>
        <w:tab/>
      </w:r>
      <w:r w:rsidR="00766977" w:rsidRPr="00B26DA5">
        <w:rPr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892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Разрешение действительно при соблюдении следующих условий:</w:t>
      </w:r>
    </w:p>
    <w:p w:rsidR="00766977" w:rsidRPr="00B26DA5" w:rsidRDefault="00766977" w:rsidP="00601639">
      <w:pPr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numPr>
          <w:ilvl w:val="0"/>
          <w:numId w:val="20"/>
        </w:numPr>
        <w:tabs>
          <w:tab w:val="left" w:pos="926"/>
        </w:tabs>
        <w:ind w:right="159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</w:t>
      </w:r>
      <w:r w:rsidR="00335BEF" w:rsidRPr="00B26DA5">
        <w:rPr>
          <w:sz w:val="26"/>
          <w:szCs w:val="26"/>
          <w:lang w:eastAsia="en-US" w:bidi="ar-SA"/>
        </w:rPr>
        <w:t>расп</w:t>
      </w:r>
      <w:r w:rsidRPr="00B26DA5">
        <w:rPr>
          <w:sz w:val="26"/>
          <w:szCs w:val="26"/>
          <w:lang w:eastAsia="en-US" w:bidi="ar-SA"/>
        </w:rPr>
        <w:t>остранитель обязан в строгом соответствии выполнять предписания, выданные администрацией муниципального образования о нарушении действующего федерального законодательства и нормативных актов местного самоуправления.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094"/>
        </w:tabs>
        <w:ind w:right="164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</w:t>
      </w:r>
      <w:r w:rsidR="00335BEF" w:rsidRPr="00B26DA5">
        <w:rPr>
          <w:sz w:val="26"/>
          <w:szCs w:val="26"/>
          <w:lang w:eastAsia="en-US" w:bidi="ar-SA"/>
        </w:rPr>
        <w:t>расп</w:t>
      </w:r>
      <w:r w:rsidRPr="00B26DA5">
        <w:rPr>
          <w:sz w:val="26"/>
          <w:szCs w:val="26"/>
          <w:lang w:eastAsia="en-US" w:bidi="ar-SA"/>
        </w:rPr>
        <w:t>остранитель обязан использовать предоставленное рекламное место по целевому назначению, выполнить изготовление и установку рекламной конструкции в строгом соответствии с согласованным проектом.</w:t>
      </w:r>
    </w:p>
    <w:p w:rsidR="00766977" w:rsidRPr="00B26DA5" w:rsidRDefault="00766977" w:rsidP="00601639">
      <w:pPr>
        <w:ind w:left="532" w:right="16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случае выявления несоответствия рекламной конструкции утвержденному проекту в семидневный срок устранить отклонения от проекта.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30"/>
        </w:tabs>
        <w:ind w:right="16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установить рекламную конструкцию не позднее одного года с момента получения Разрешения на установку рекламной конструкции, уведомив администрацию муниципального образования о дате монтажа.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50"/>
        </w:tabs>
        <w:ind w:right="163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разместить на рекламной конструкции (в случае если рекламная конструкция является отдельно стоящей)маркировку с указанием владельца рекламной конструкции (наименования организации, Ф.И.О. физического лица), номеров контактных телефонов.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1046"/>
        </w:tabs>
        <w:ind w:right="16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несет ответственность за техническое состояние рекламной конструкции, безопасность ее креплений как в целом, так и отдельных ее частей, за электро-, пожаро- и экологическую безопасность, а также несет риск случайной гибели рекламной конструкции в целом и отдельных ее частей.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1123"/>
        </w:tabs>
        <w:ind w:right="158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обеспечить предусмотренную конструкцией подсветку рекламной конструкции в темное время суток, если это предусмотрено проектом, эксплуатировать световую рекламу в строгом соответствии с нормами и предписаниями соответствующих уполномоченных служб (организаций), соблюдать установленный режим эксплуатации.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69"/>
        </w:tabs>
        <w:ind w:right="16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 xml:space="preserve">остранитель обязан содержать рекламную конструкцию в </w:t>
      </w:r>
      <w:r w:rsidR="00766977" w:rsidRPr="00B26DA5">
        <w:rPr>
          <w:sz w:val="26"/>
          <w:szCs w:val="26"/>
          <w:lang w:eastAsia="en-US" w:bidi="ar-SA"/>
        </w:rPr>
        <w:lastRenderedPageBreak/>
        <w:t>надлежащем санитарном состоянии, которое обеспечивает отсутствие дефектов конструкции и информационного изображения, а также обеспечивать уборку и благоустройство территории, предназначенной для размещения конструкции, за свой счет.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099"/>
        </w:tabs>
        <w:ind w:right="165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Рекламораспостранитель обязан обеспечивать благоустройство территории, на которой размещена рекламная конструкция в соответствии с утвержденным проектом и действующими нормативными актами, принятыми органами государственной власти и местного самоуправления.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970"/>
        </w:tabs>
        <w:ind w:right="16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</w:t>
      </w:r>
      <w:r w:rsidR="00335BEF" w:rsidRPr="00B26DA5">
        <w:rPr>
          <w:sz w:val="26"/>
          <w:szCs w:val="26"/>
          <w:lang w:eastAsia="en-US" w:bidi="ar-SA"/>
        </w:rPr>
        <w:t>асп</w:t>
      </w:r>
      <w:r w:rsidRPr="00B26DA5">
        <w:rPr>
          <w:sz w:val="26"/>
          <w:szCs w:val="26"/>
          <w:lang w:eastAsia="en-US" w:bidi="ar-SA"/>
        </w:rPr>
        <w:t>остранитель не допускает размещение на рекламной конструкции ненадлежащей рекламы.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262"/>
        </w:tabs>
        <w:ind w:right="164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случае досрочного демонтажа рек</w:t>
      </w:r>
      <w:r w:rsidR="00335BEF" w:rsidRPr="00B26DA5">
        <w:rPr>
          <w:sz w:val="26"/>
          <w:szCs w:val="26"/>
          <w:lang w:eastAsia="en-US" w:bidi="ar-SA"/>
        </w:rPr>
        <w:t>ламной конструкции, Рекламорасп</w:t>
      </w:r>
      <w:r w:rsidRPr="00B26DA5">
        <w:rPr>
          <w:sz w:val="26"/>
          <w:szCs w:val="26"/>
          <w:lang w:eastAsia="en-US" w:bidi="ar-SA"/>
        </w:rPr>
        <w:t>остранитель обязан уведомить об этом администрацию муниципального образования.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190"/>
        </w:tabs>
        <w:ind w:right="15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При необходимости проведения после демонтажа рекламной конструкции ремонта фасада здания или работ по благоустройству территории на месте расположения рек</w:t>
      </w:r>
      <w:r w:rsidR="00335BEF" w:rsidRPr="00B26DA5">
        <w:rPr>
          <w:sz w:val="26"/>
          <w:szCs w:val="26"/>
          <w:lang w:eastAsia="en-US" w:bidi="ar-SA"/>
        </w:rPr>
        <w:t>ламной конструкции, Рекламорасп</w:t>
      </w:r>
      <w:r w:rsidRPr="00B26DA5">
        <w:rPr>
          <w:sz w:val="26"/>
          <w:szCs w:val="26"/>
          <w:lang w:eastAsia="en-US" w:bidi="ar-SA"/>
        </w:rPr>
        <w:t>остранитель проводит эти работы в срок не более одного месяца.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955"/>
          <w:tab w:val="left" w:pos="8895"/>
        </w:tabs>
        <w:ind w:left="954" w:hanging="42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Иные условия: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532"/>
        <w:jc w:val="both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(Глава администрации</w:t>
      </w:r>
    </w:p>
    <w:p w:rsidR="00766977" w:rsidRPr="00B26DA5" w:rsidRDefault="00766977" w:rsidP="00601639">
      <w:pPr>
        <w:tabs>
          <w:tab w:val="left" w:pos="5063"/>
          <w:tab w:val="left" w:pos="6777"/>
        </w:tabs>
        <w:ind w:left="532" w:right="435"/>
        <w:rPr>
          <w:sz w:val="26"/>
          <w:szCs w:val="26"/>
          <w:lang w:eastAsia="en-US" w:bidi="ar-SA"/>
        </w:rPr>
      </w:pPr>
      <w:r w:rsidRPr="00B26DA5">
        <w:rPr>
          <w:b/>
          <w:spacing w:val="-3"/>
          <w:sz w:val="26"/>
          <w:szCs w:val="26"/>
          <w:lang w:eastAsia="en-US" w:bidi="ar-SA"/>
        </w:rPr>
        <w:t>муниципального образования)</w:t>
      </w:r>
      <w:r w:rsidRPr="00B26DA5">
        <w:rPr>
          <w:b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(Подпись)     (Фамилия, инициалы) М.П.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tabs>
          <w:tab w:val="left" w:pos="5467"/>
        </w:tabs>
        <w:ind w:left="532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(Начальник уполномоченного</w:t>
      </w:r>
    </w:p>
    <w:p w:rsidR="00766977" w:rsidRPr="00B26DA5" w:rsidRDefault="00766977" w:rsidP="00601639">
      <w:pPr>
        <w:tabs>
          <w:tab w:val="left" w:pos="5467"/>
        </w:tabs>
        <w:ind w:left="532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отдела администрации)</w:t>
      </w:r>
      <w:r w:rsidRPr="00B26DA5">
        <w:rPr>
          <w:b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(Подпись) (Фамилия, инициалы)</w:t>
      </w: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------------------</w:t>
      </w:r>
    </w:p>
    <w:p w:rsidR="00766977" w:rsidRPr="00B26DA5" w:rsidRDefault="00335BEF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*Рекламорасп</w:t>
      </w:r>
      <w:r w:rsidR="00766977" w:rsidRPr="00B26DA5">
        <w:rPr>
          <w:sz w:val="26"/>
          <w:szCs w:val="26"/>
          <w:lang w:eastAsia="en-US" w:bidi="ar-SA"/>
        </w:rPr>
        <w:t>остранитель несет ответственность за недостоверную и неполную информацию, указанную в документах, являющихся основанием для выдачи Разрешения на установку и эксплуатацию рекламной конструкции на территории муниципального образования, в соответствии с действующим федеральным законодательством и нормативными актами органов местного самоуправления».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        Приложение № 2</w:t>
      </w:r>
    </w:p>
    <w:p w:rsidR="00180B64" w:rsidRPr="00B26DA5" w:rsidRDefault="00180B64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180B64" w:rsidRPr="00B26DA5" w:rsidRDefault="00180B6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Форма решения об аннулировании ранее выданного Разрешения на установку и эксплуатацию рекламной конструкции</w:t>
      </w:r>
    </w:p>
    <w:p w:rsidR="00180B64" w:rsidRPr="00B26DA5" w:rsidRDefault="00180B64" w:rsidP="00601639">
      <w:pPr>
        <w:pStyle w:val="a3"/>
        <w:ind w:left="1900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(Оформляется на официальном бланке Администрации)</w:t>
      </w:r>
    </w:p>
    <w:p w:rsidR="00180B64" w:rsidRPr="00B26DA5" w:rsidRDefault="00180B64" w:rsidP="00601639">
      <w:pPr>
        <w:pStyle w:val="a3"/>
        <w:ind w:left="1900"/>
        <w:rPr>
          <w:i/>
          <w:iCs/>
          <w:sz w:val="26"/>
          <w:szCs w:val="26"/>
        </w:rPr>
      </w:pPr>
    </w:p>
    <w:p w:rsidR="00180B64" w:rsidRPr="00B26DA5" w:rsidRDefault="00180B64" w:rsidP="00601639">
      <w:pPr>
        <w:pStyle w:val="a3"/>
        <w:ind w:left="540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Кому:_____________________</w:t>
      </w:r>
    </w:p>
    <w:p w:rsidR="00180B64" w:rsidRPr="00B26DA5" w:rsidRDefault="00180B64" w:rsidP="00601639">
      <w:pPr>
        <w:pStyle w:val="a3"/>
        <w:ind w:left="5400" w:right="900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(фамилия, имя, отчество (при наличии))</w:t>
      </w:r>
    </w:p>
    <w:p w:rsidR="00180B64" w:rsidRPr="00B26DA5" w:rsidRDefault="00180B64" w:rsidP="00601639">
      <w:pPr>
        <w:pStyle w:val="a3"/>
        <w:ind w:left="5400" w:right="4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физического лица, индивидуального предпринимателя или наименование юридического лица)</w:t>
      </w:r>
    </w:p>
    <w:p w:rsidR="00180B64" w:rsidRPr="00B26DA5" w:rsidRDefault="00180B64" w:rsidP="00601639">
      <w:pPr>
        <w:pStyle w:val="a3"/>
        <w:ind w:left="5400" w:right="40"/>
        <w:jc w:val="both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540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Номер заявления ____________ 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об аннулировании ранее выданного Разрешения на установку и эксплуатацию рекламной конструкции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</w:p>
    <w:p w:rsidR="00180B64" w:rsidRPr="00B26DA5" w:rsidRDefault="00180B64" w:rsidP="00601639">
      <w:pPr>
        <w:pStyle w:val="a3"/>
        <w:tabs>
          <w:tab w:val="left" w:leader="underscore" w:pos="4243"/>
          <w:tab w:val="left" w:leader="underscore" w:pos="6072"/>
          <w:tab w:val="left" w:leader="underscore" w:pos="6854"/>
          <w:tab w:val="left" w:leader="underscore" w:pos="8592"/>
        </w:tabs>
        <w:ind w:left="0" w:right="40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 основании уведомления от «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»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20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г. №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и в соответствии с ч. 18 ст. 19 Федерального закона от 13.03.2006 № 38-ФЗ «О рекламе» принято решение об аннулировании Разрешения на установку и эксплуатацию рекламной конструкции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от «___» _________20__г.</w:t>
      </w: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№ ______________ (наименование Заявителя).</w:t>
      </w: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sz w:val="26"/>
          <w:szCs w:val="26"/>
        </w:rPr>
      </w:pPr>
      <w:r w:rsidRPr="00B26DA5">
        <w:rPr>
          <w:sz w:val="26"/>
          <w:szCs w:val="26"/>
        </w:rPr>
        <w:t>_________________________                 ____________      _________________</w:t>
      </w:r>
    </w:p>
    <w:p w:rsidR="00180B64" w:rsidRPr="00B26DA5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Наименование уполномоченного</w:t>
      </w:r>
      <w:r w:rsidRPr="00B26DA5">
        <w:rPr>
          <w:rStyle w:val="6"/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ab/>
      </w: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подпись          расшифровка подписи</w:t>
      </w:r>
    </w:p>
    <w:p w:rsidR="00180B64" w:rsidRPr="00B26DA5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должностного лица Администрации                                                      (Ф. И.О.)</w:t>
      </w:r>
    </w:p>
    <w:p w:rsidR="00180B64" w:rsidRPr="00B26DA5" w:rsidRDefault="00180B64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80B64" w:rsidRPr="00B26DA5" w:rsidRDefault="00180B64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М.П.                                  «___»_______ 20__ г.</w:t>
      </w:r>
    </w:p>
    <w:p w:rsidR="00180B64" w:rsidRPr="00B26DA5" w:rsidRDefault="00180B64" w:rsidP="00601639">
      <w:pPr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E24797" w:rsidRDefault="00E24797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>Приложение № 3</w:t>
      </w:r>
    </w:p>
    <w:p w:rsidR="00BF41B3" w:rsidRPr="00B26DA5" w:rsidRDefault="00BF41B3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 администрации</w:t>
      </w: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left="40" w:firstLine="7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Форма решения об отказе в предоставлении Муниципальной услуги</w:t>
      </w:r>
    </w:p>
    <w:p w:rsidR="00BF41B3" w:rsidRPr="00B26DA5" w:rsidRDefault="00BF41B3" w:rsidP="00601639">
      <w:pPr>
        <w:pStyle w:val="a3"/>
        <w:ind w:right="40"/>
        <w:rPr>
          <w:i/>
          <w:iCs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(Оформляется на официальном бланке Администрации)</w:t>
      </w:r>
    </w:p>
    <w:p w:rsidR="00BF41B3" w:rsidRPr="00B26DA5" w:rsidRDefault="00BF41B3" w:rsidP="00601639">
      <w:pPr>
        <w:pStyle w:val="a3"/>
        <w:ind w:left="552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Кому:</w:t>
      </w:r>
    </w:p>
    <w:p w:rsidR="00BF41B3" w:rsidRPr="00B26DA5" w:rsidRDefault="00BF41B3" w:rsidP="00601639">
      <w:pPr>
        <w:pStyle w:val="a3"/>
        <w:ind w:left="5520" w:right="820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(фамилия, имя, отчество (при наличии)</w:t>
      </w:r>
    </w:p>
    <w:p w:rsidR="00BF41B3" w:rsidRPr="00B26DA5" w:rsidRDefault="00BF41B3" w:rsidP="00601639">
      <w:pPr>
        <w:pStyle w:val="a3"/>
        <w:ind w:left="5520" w:right="6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физического лица, индивидуального предпринимателя или наименование юридического лица)</w:t>
      </w:r>
    </w:p>
    <w:p w:rsidR="00BF41B3" w:rsidRPr="00B26DA5" w:rsidRDefault="00BF41B3" w:rsidP="00601639">
      <w:pPr>
        <w:pStyle w:val="a3"/>
        <w:ind w:left="55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Номер заявления __________ </w:t>
      </w:r>
    </w:p>
    <w:p w:rsidR="00BF41B3" w:rsidRPr="00B26DA5" w:rsidRDefault="00BF41B3" w:rsidP="00601639">
      <w:pPr>
        <w:pStyle w:val="a3"/>
        <w:ind w:left="5520"/>
        <w:jc w:val="both"/>
        <w:rPr>
          <w:sz w:val="26"/>
          <w:szCs w:val="26"/>
        </w:rPr>
      </w:pP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об отказе в предоставлении Муниципальной услуги</w:t>
      </w:r>
    </w:p>
    <w:p w:rsidR="00BF41B3" w:rsidRPr="00B26DA5" w:rsidRDefault="00BF41B3" w:rsidP="00601639">
      <w:pPr>
        <w:pStyle w:val="a3"/>
        <w:ind w:left="0" w:right="181" w:firstLine="709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В соответствии с подразделом 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</w:t>
      </w:r>
      <w:r w:rsidRPr="00B26DA5">
        <w:rPr>
          <w:sz w:val="26"/>
          <w:szCs w:val="26"/>
        </w:rPr>
        <w:t xml:space="preserve">постановлением _________________ администрации от ______________ № _______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BF41B3" w:rsidRPr="00B26DA5" w:rsidRDefault="00BF41B3" w:rsidP="00601639">
      <w:pPr>
        <w:pStyle w:val="a3"/>
        <w:shd w:val="clear" w:color="auto" w:fill="FFFFFF"/>
        <w:ind w:left="0" w:right="181" w:firstLine="709"/>
        <w:jc w:val="both"/>
        <w:rPr>
          <w:sz w:val="26"/>
          <w:szCs w:val="26"/>
        </w:rPr>
      </w:pPr>
    </w:p>
    <w:tbl>
      <w:tblPr>
        <w:tblW w:w="9637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88"/>
        <w:gridCol w:w="6619"/>
        <w:gridCol w:w="2030"/>
      </w:tblGrid>
      <w:tr w:rsidR="00BF41B3" w:rsidRPr="00B26DA5" w:rsidTr="00BF41B3">
        <w:trPr>
          <w:trHeight w:hRule="exact" w:val="10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BF41B3" w:rsidRPr="00B26DA5" w:rsidRDefault="00BF41B3" w:rsidP="00601639">
            <w:pPr>
              <w:pStyle w:val="a3"/>
              <w:ind w:left="0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пункта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основания для отказа в предоставлении в соответствии с Административным регламентом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Разъяснения причин отказа в предоставлении </w:t>
            </w:r>
          </w:p>
        </w:tc>
      </w:tr>
      <w:tr w:rsidR="00BF41B3" w:rsidRPr="00B26DA5" w:rsidTr="00953EBC">
        <w:trPr>
          <w:trHeight w:hRule="exact" w:val="10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13.2.1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193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13.2.2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77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13.2.3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val="296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13.2.4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 w:right="94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12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13.2.5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9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требований, установленных частями 5.1., 5.6., 5.7. статьи 19 Федерального закона от 13.03.2006 № 38-Ф3 «О рекламе»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5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13.2.7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сведений об оплате государственной пошлины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5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13.2.8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отзыв Заявления о предоставлении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</w:tbl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Дополнительно информируем: 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a3"/>
        <w:ind w:left="20" w:right="20"/>
        <w:jc w:val="both"/>
        <w:rPr>
          <w:i/>
          <w:iCs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BF41B3" w:rsidRPr="00B26DA5" w:rsidRDefault="00BF41B3" w:rsidP="00601639">
      <w:pPr>
        <w:pStyle w:val="a3"/>
        <w:ind w:left="20" w:right="20" w:firstLine="82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  <w:lang w:val="en-US" w:eastAsia="en-US"/>
        </w:rPr>
        <w:t>V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регламента, а также в судебном порядке.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sz w:val="26"/>
          <w:szCs w:val="26"/>
        </w:rPr>
      </w:pPr>
    </w:p>
    <w:p w:rsidR="00BF41B3" w:rsidRPr="00B26DA5" w:rsidRDefault="00BF41B3" w:rsidP="00601639">
      <w:pPr>
        <w:pStyle w:val="a3"/>
        <w:tabs>
          <w:tab w:val="left" w:leader="underscore" w:pos="4104"/>
        </w:tabs>
        <w:jc w:val="both"/>
        <w:rPr>
          <w:sz w:val="26"/>
          <w:szCs w:val="26"/>
        </w:rPr>
      </w:pPr>
      <w:r w:rsidRPr="00B26DA5">
        <w:rPr>
          <w:sz w:val="26"/>
          <w:szCs w:val="26"/>
        </w:rPr>
        <w:t>_________________________                 ____________      _________________</w:t>
      </w:r>
    </w:p>
    <w:p w:rsidR="00BF41B3" w:rsidRPr="00B26DA5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Наименование уполномоченного</w:t>
      </w:r>
      <w:r w:rsidRPr="00B26DA5">
        <w:rPr>
          <w:rStyle w:val="6"/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ab/>
      </w: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подпись          расшифровка подписи</w:t>
      </w:r>
    </w:p>
    <w:p w:rsidR="00BF41B3" w:rsidRPr="00B26DA5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должностного лица Администрации                                                      (Ф. И.О.)</w:t>
      </w:r>
    </w:p>
    <w:p w:rsidR="00BF41B3" w:rsidRPr="00B26DA5" w:rsidRDefault="00BF41B3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41B3" w:rsidRPr="00B26DA5" w:rsidRDefault="00BF41B3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М.П.                                  «___»_______ 20__ г.</w:t>
      </w:r>
    </w:p>
    <w:p w:rsidR="00BF41B3" w:rsidRPr="00B26DA5" w:rsidRDefault="00BF41B3" w:rsidP="00601639">
      <w:pPr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BF41B3" w:rsidRDefault="00BF41B3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Pr="00B26DA5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Приложение № </w:t>
      </w:r>
      <w:r w:rsidR="00E27D24" w:rsidRPr="00B26DA5">
        <w:rPr>
          <w:sz w:val="26"/>
          <w:szCs w:val="26"/>
        </w:rPr>
        <w:t>4</w:t>
      </w:r>
    </w:p>
    <w:p w:rsidR="00BF41B3" w:rsidRPr="00B26DA5" w:rsidRDefault="00BF41B3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</w:t>
      </w:r>
      <w:r w:rsidR="00664891">
        <w:rPr>
          <w:sz w:val="26"/>
          <w:szCs w:val="26"/>
        </w:rPr>
        <w:t xml:space="preserve">администрации </w:t>
      </w: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BF41B3" w:rsidRPr="00B26DA5" w:rsidRDefault="00BF41B3" w:rsidP="00601639">
      <w:pPr>
        <w:pStyle w:val="a3"/>
        <w:ind w:left="4843"/>
        <w:rPr>
          <w:sz w:val="26"/>
          <w:szCs w:val="26"/>
        </w:rPr>
      </w:pPr>
    </w:p>
    <w:p w:rsidR="00BF41B3" w:rsidRPr="00664891" w:rsidRDefault="00BF41B3" w:rsidP="00601639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bookmarkStart w:id="61" w:name="bookmark63"/>
      <w:r w:rsidRPr="00B26DA5">
        <w:rPr>
          <w:rStyle w:val="32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  <w:t>Правовые основания предоставления Муниципальной услуги</w:t>
      </w:r>
      <w:bookmarkEnd w:id="61"/>
    </w:p>
    <w:p w:rsidR="00BF41B3" w:rsidRPr="00B26DA5" w:rsidRDefault="003B72CB" w:rsidP="00601639">
      <w:pPr>
        <w:pStyle w:val="a3"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ормативны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правовы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акт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ами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, регулирующи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порядок предоставления Муниципальной услуги, явля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ю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тся: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4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Гражданский кодекс Российской Федерации от 30.11.1994 № 51-ФЗ // «Собрание законодательства Российской Федерации», 05.12.1994,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  <w:lang w:val="en-US" w:eastAsia="en-US"/>
        </w:rPr>
        <w:t>N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32, ст. 3301;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Налоговый кодекс Российской Федерации от 31.07.1998 № 146-ФЗ // «Собрание законодательства Российской Федерации», № 31, 03.08.1998, ст. 3824;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Градостроительный кодекс Российской Федерации от 29.12.2004 № 190-ФЗ // «Российская газета», № 290, 30.12.2004;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107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Земельный кодекс Российской Федерации от 25.10.2001 № 136-ФЗ // «Собрание законодательства Российской Федерации», 29.10.2001, № 44, ст. 4147;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Жилищный кодекс Российской Федерации от 29.12.2004 № 188-ФЗ // «Собрание законодательства Российской Федерации», 03.01.2005, № 1 (часть 1), ст. 14.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02.05.2006 № 59-ФЗ «О порядке рассмотрения обращений граждан Российской Федерации» // «Российская газета», № 95, 05.05.2006;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 // «Российская газета», № 168, 30.07.2010;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// Собрание законодательства РФ, 31.12.2012, № 53 (ч. 2), ст. 7932;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Постановление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29.02.2016), «Вестник Госстандарта России», № 5, 2003;</w:t>
      </w:r>
    </w:p>
    <w:p w:rsidR="000B58DA" w:rsidRPr="00B26DA5" w:rsidRDefault="000B58DA" w:rsidP="00601639">
      <w:pPr>
        <w:pStyle w:val="a3"/>
        <w:ind w:left="4843"/>
        <w:rPr>
          <w:sz w:val="26"/>
          <w:szCs w:val="26"/>
        </w:rPr>
      </w:pPr>
    </w:p>
    <w:p w:rsidR="00E27D24" w:rsidRPr="00B26DA5" w:rsidRDefault="00E27D24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Приложение № 5</w:t>
      </w:r>
    </w:p>
    <w:p w:rsidR="00E27D24" w:rsidRPr="00B26DA5" w:rsidRDefault="00E27D24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E27D24" w:rsidRPr="00B26DA5" w:rsidRDefault="00E27D24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653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pacing w:val="-3"/>
          <w:sz w:val="26"/>
          <w:szCs w:val="26"/>
          <w:lang w:eastAsia="en-US" w:bidi="ar-SA"/>
        </w:rPr>
        <w:t xml:space="preserve">Форма </w:t>
      </w:r>
      <w:r w:rsidRPr="00B26DA5">
        <w:rPr>
          <w:b/>
          <w:bCs/>
          <w:sz w:val="26"/>
          <w:szCs w:val="26"/>
          <w:lang w:eastAsia="en-US" w:bidi="ar-SA"/>
        </w:rPr>
        <w:t>заявления о выдаче разрешения на установку и эксплуатацию рекламной конструкции</w:t>
      </w:r>
    </w:p>
    <w:p w:rsidR="00E27D24" w:rsidRPr="00B26DA5" w:rsidRDefault="00E27D24" w:rsidP="00601639">
      <w:pPr>
        <w:rPr>
          <w:b/>
          <w:sz w:val="26"/>
          <w:szCs w:val="26"/>
          <w:lang w:eastAsia="en-US" w:bidi="ar-SA"/>
        </w:rPr>
      </w:pPr>
    </w:p>
    <w:p w:rsidR="00E27D24" w:rsidRPr="00B26DA5" w:rsidRDefault="00E27D24" w:rsidP="00601639">
      <w:pPr>
        <w:tabs>
          <w:tab w:val="left" w:pos="4809"/>
          <w:tab w:val="left" w:pos="6006"/>
          <w:tab w:val="left" w:pos="7966"/>
        </w:tabs>
        <w:ind w:left="1598" w:right="1041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ЗАЯВЛЕНИЕ №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pacing w:val="-3"/>
          <w:sz w:val="26"/>
          <w:szCs w:val="26"/>
          <w:lang w:eastAsia="en-US" w:bidi="ar-SA"/>
        </w:rPr>
        <w:t>от</w:t>
      </w:r>
      <w:r w:rsidRPr="00B26DA5">
        <w:rPr>
          <w:b/>
          <w:sz w:val="26"/>
          <w:szCs w:val="26"/>
          <w:lang w:eastAsia="en-US" w:bidi="ar-SA"/>
        </w:rPr>
        <w:t>"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"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20    г. о выдаче разрешения на установку и эксплуатацию рекламной конструкции</w:t>
      </w:r>
    </w:p>
    <w:p w:rsidR="00E27D24" w:rsidRPr="00B26DA5" w:rsidRDefault="00E27D24" w:rsidP="00601639">
      <w:pPr>
        <w:rPr>
          <w:b/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Заявитель:</w:t>
      </w:r>
    </w:p>
    <w:p w:rsidR="00E27D24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58" o:spid="_x0000_s1065" style="position:absolute;margin-left:110.65pt;margin-top:13.2pt;width:449.9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" path="m,l8997,e" filled="f" strokeweight=".14581mm">
            <v:path arrowok="t" o:connecttype="custom" o:connectlocs="0,0;5713095,0" o:connectangles="0,0"/>
            <w10:wrap type="topAndBottom" anchorx="page"/>
          </v:shape>
        </w:pict>
      </w:r>
    </w:p>
    <w:p w:rsidR="00E27D24" w:rsidRPr="00B26DA5" w:rsidRDefault="00E27D24" w:rsidP="00601639">
      <w:pPr>
        <w:ind w:left="979"/>
        <w:rPr>
          <w:sz w:val="26"/>
          <w:szCs w:val="26"/>
          <w:lang w:eastAsia="en-US" w:bidi="ar-SA"/>
        </w:rPr>
      </w:pPr>
      <w:r w:rsidRPr="00B26DA5">
        <w:rPr>
          <w:spacing w:val="-18"/>
          <w:sz w:val="26"/>
          <w:szCs w:val="26"/>
          <w:lang w:eastAsia="en-US" w:bidi="ar-SA"/>
        </w:rPr>
        <w:t xml:space="preserve">(наименование юридического лица, </w:t>
      </w:r>
      <w:r w:rsidRPr="00B26DA5">
        <w:rPr>
          <w:spacing w:val="-17"/>
          <w:sz w:val="26"/>
          <w:szCs w:val="26"/>
          <w:lang w:eastAsia="en-US" w:bidi="ar-SA"/>
        </w:rPr>
        <w:t xml:space="preserve">Ф.И.О. </w:t>
      </w:r>
      <w:r w:rsidRPr="00B26DA5">
        <w:rPr>
          <w:spacing w:val="-19"/>
          <w:sz w:val="26"/>
          <w:szCs w:val="26"/>
          <w:lang w:eastAsia="en-US" w:bidi="ar-SA"/>
        </w:rPr>
        <w:t xml:space="preserve">индивидуального предпринимателя, </w:t>
      </w:r>
      <w:r w:rsidRPr="00B26DA5">
        <w:rPr>
          <w:spacing w:val="-17"/>
          <w:sz w:val="26"/>
          <w:szCs w:val="26"/>
          <w:lang w:eastAsia="en-US" w:bidi="ar-SA"/>
        </w:rPr>
        <w:t>Ф.И.О. физического лица)</w:t>
      </w:r>
    </w:p>
    <w:p w:rsidR="00E27D24" w:rsidRPr="00B26DA5" w:rsidRDefault="00E27D24" w:rsidP="00601639">
      <w:pPr>
        <w:tabs>
          <w:tab w:val="left" w:pos="9480"/>
          <w:tab w:val="left" w:pos="9519"/>
        </w:tabs>
        <w:ind w:left="532" w:right="275"/>
        <w:jc w:val="both"/>
        <w:rPr>
          <w:sz w:val="26"/>
          <w:szCs w:val="26"/>
          <w:lang w:eastAsia="en-US" w:bidi="ar-SA"/>
        </w:rPr>
      </w:pPr>
      <w:r w:rsidRPr="00B26DA5">
        <w:rPr>
          <w:spacing w:val="-3"/>
          <w:sz w:val="26"/>
          <w:szCs w:val="26"/>
          <w:lang w:eastAsia="en-US" w:bidi="ar-SA"/>
        </w:rPr>
        <w:t xml:space="preserve">ИНН/ОГРН </w:t>
      </w:r>
      <w:r w:rsidRPr="00B26DA5">
        <w:rPr>
          <w:sz w:val="26"/>
          <w:szCs w:val="26"/>
          <w:lang w:eastAsia="en-US" w:bidi="ar-SA"/>
        </w:rPr>
        <w:t xml:space="preserve">организации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Руководитель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Адрес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Телефон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Банковские реквизиты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Паспортные данные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Сведения о конструкции:</w:t>
      </w:r>
    </w:p>
    <w:p w:rsidR="00E27D24" w:rsidRPr="00B26DA5" w:rsidRDefault="00E27D24" w:rsidP="00601639">
      <w:pPr>
        <w:tabs>
          <w:tab w:val="left" w:pos="3424"/>
          <w:tab w:val="left" w:pos="5086"/>
          <w:tab w:val="left" w:pos="5138"/>
          <w:tab w:val="left" w:pos="7025"/>
          <w:tab w:val="left" w:pos="8465"/>
          <w:tab w:val="left" w:pos="9458"/>
          <w:tab w:val="left" w:pos="9521"/>
          <w:tab w:val="left" w:pos="9625"/>
        </w:tabs>
        <w:ind w:left="532" w:right="178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Район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Адрес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Вид и тип рекламной конструкции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Размеры конструкции: высота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ширина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кол-во сторон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Площадь рекламного поля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Наличие подсвета: да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нет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tabs>
          <w:tab w:val="left" w:pos="2052"/>
          <w:tab w:val="left" w:pos="2484"/>
          <w:tab w:val="left" w:pos="2628"/>
          <w:tab w:val="left" w:pos="3815"/>
          <w:tab w:val="left" w:pos="4190"/>
          <w:tab w:val="left" w:pos="4857"/>
          <w:tab w:val="left" w:pos="5167"/>
          <w:tab w:val="left" w:pos="5374"/>
          <w:tab w:val="left" w:pos="6390"/>
          <w:tab w:val="left" w:pos="6680"/>
          <w:tab w:val="left" w:pos="6801"/>
          <w:tab w:val="left" w:pos="7038"/>
          <w:tab w:val="left" w:pos="7553"/>
          <w:tab w:val="left" w:pos="7940"/>
          <w:tab w:val="left" w:pos="8061"/>
          <w:tab w:val="left" w:pos="8307"/>
          <w:tab w:val="left" w:pos="9506"/>
        </w:tabs>
        <w:ind w:left="532" w:right="165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Собственник(и)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  <w:t>земельного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1"/>
          <w:w w:val="95"/>
          <w:sz w:val="26"/>
          <w:szCs w:val="26"/>
          <w:lang w:eastAsia="en-US" w:bidi="ar-SA"/>
        </w:rPr>
        <w:t>участка,</w:t>
      </w:r>
      <w:r w:rsidRPr="00B26DA5">
        <w:rPr>
          <w:spacing w:val="-1"/>
          <w:w w:val="95"/>
          <w:sz w:val="26"/>
          <w:szCs w:val="26"/>
          <w:lang w:eastAsia="en-US" w:bidi="ar-SA"/>
        </w:rPr>
        <w:tab/>
      </w:r>
      <w:r w:rsidRPr="00B26DA5">
        <w:rPr>
          <w:spacing w:val="-1"/>
          <w:w w:val="95"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здания</w:t>
      </w:r>
      <w:r w:rsidRPr="00B26DA5">
        <w:rPr>
          <w:sz w:val="26"/>
          <w:szCs w:val="26"/>
          <w:lang w:eastAsia="en-US" w:bidi="ar-SA"/>
        </w:rPr>
        <w:tab/>
        <w:t>или</w:t>
      </w:r>
      <w:r w:rsidRPr="00B26DA5">
        <w:rPr>
          <w:sz w:val="26"/>
          <w:szCs w:val="26"/>
          <w:lang w:eastAsia="en-US" w:bidi="ar-SA"/>
        </w:rPr>
        <w:tab/>
        <w:t>иного</w:t>
      </w:r>
      <w:r w:rsidRPr="00B26DA5">
        <w:rPr>
          <w:sz w:val="26"/>
          <w:szCs w:val="26"/>
          <w:lang w:eastAsia="en-US" w:bidi="ar-SA"/>
        </w:rPr>
        <w:tab/>
        <w:t>имущества,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17"/>
          <w:sz w:val="26"/>
          <w:szCs w:val="26"/>
          <w:lang w:eastAsia="en-US" w:bidi="ar-SA"/>
        </w:rPr>
        <w:t xml:space="preserve">к </w:t>
      </w:r>
      <w:r w:rsidRPr="00B26DA5">
        <w:rPr>
          <w:sz w:val="26"/>
          <w:szCs w:val="26"/>
          <w:lang w:eastAsia="en-US" w:bidi="ar-SA"/>
        </w:rPr>
        <w:t>которому присоединяется рекламная конструкция: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При проектировании, изготовлении, монтаже, эксплуатации и утилизации рекламной</w:t>
      </w:r>
      <w:r w:rsidRPr="00B26DA5">
        <w:rPr>
          <w:sz w:val="26"/>
          <w:szCs w:val="26"/>
          <w:lang w:eastAsia="en-US" w:bidi="ar-SA"/>
        </w:rPr>
        <w:tab/>
        <w:t>конструкции</w:t>
      </w:r>
      <w:r w:rsidRPr="00B26DA5">
        <w:rPr>
          <w:sz w:val="26"/>
          <w:szCs w:val="26"/>
          <w:lang w:eastAsia="en-US" w:bidi="ar-SA"/>
        </w:rPr>
        <w:tab/>
        <w:t>обязуюсь</w:t>
      </w:r>
      <w:r w:rsidRPr="00B26DA5">
        <w:rPr>
          <w:sz w:val="26"/>
          <w:szCs w:val="26"/>
          <w:lang w:eastAsia="en-US" w:bidi="ar-SA"/>
        </w:rPr>
        <w:tab/>
        <w:t>(обязуемся)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  <w:t>соблюдать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w w:val="95"/>
          <w:sz w:val="26"/>
          <w:szCs w:val="26"/>
          <w:lang w:eastAsia="en-US" w:bidi="ar-SA"/>
        </w:rPr>
        <w:t xml:space="preserve">требования </w:t>
      </w:r>
      <w:r w:rsidRPr="00B26DA5">
        <w:rPr>
          <w:sz w:val="26"/>
          <w:szCs w:val="26"/>
          <w:lang w:eastAsia="en-US" w:bidi="ar-SA"/>
        </w:rPr>
        <w:t>действующего</w:t>
      </w:r>
      <w:r w:rsidRPr="00B26DA5">
        <w:rPr>
          <w:sz w:val="26"/>
          <w:szCs w:val="26"/>
          <w:lang w:eastAsia="en-US" w:bidi="ar-SA"/>
        </w:rPr>
        <w:tab/>
        <w:t>законодательства,</w:t>
      </w:r>
      <w:r w:rsidRPr="00B26DA5">
        <w:rPr>
          <w:sz w:val="26"/>
          <w:szCs w:val="26"/>
          <w:lang w:eastAsia="en-US" w:bidi="ar-SA"/>
        </w:rPr>
        <w:tab/>
        <w:t>нормативных</w:t>
      </w:r>
      <w:r w:rsidRPr="00B26DA5">
        <w:rPr>
          <w:sz w:val="26"/>
          <w:szCs w:val="26"/>
          <w:lang w:eastAsia="en-US" w:bidi="ar-SA"/>
        </w:rPr>
        <w:tab/>
        <w:t>актов</w:t>
      </w:r>
      <w:r w:rsidRPr="00B26DA5">
        <w:rPr>
          <w:sz w:val="26"/>
          <w:szCs w:val="26"/>
          <w:lang w:eastAsia="en-US" w:bidi="ar-SA"/>
        </w:rPr>
        <w:tab/>
        <w:t>по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2"/>
          <w:sz w:val="26"/>
          <w:szCs w:val="26"/>
          <w:lang w:eastAsia="en-US" w:bidi="ar-SA"/>
        </w:rPr>
        <w:t xml:space="preserve">безопасности </w:t>
      </w:r>
      <w:r w:rsidRPr="00B26DA5">
        <w:rPr>
          <w:sz w:val="26"/>
          <w:szCs w:val="26"/>
          <w:lang w:eastAsia="en-US" w:bidi="ar-SA"/>
        </w:rPr>
        <w:t>дорожного движения.</w:t>
      </w:r>
    </w:p>
    <w:p w:rsidR="00E27D24" w:rsidRPr="00B26DA5" w:rsidRDefault="00E27D24" w:rsidP="00601639">
      <w:pPr>
        <w:ind w:left="567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Обязуюсь (обязуемся) восстановить благоустройство территории после установки (демонтажа) рекламной конструкции.</w:t>
      </w:r>
    </w:p>
    <w:p w:rsidR="00E27D24" w:rsidRPr="00B26DA5" w:rsidRDefault="00E27D24" w:rsidP="00601639">
      <w:pPr>
        <w:ind w:left="532" w:right="167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После прекращения по любым основаниям действия разрешения на установку и эксплуатацию рекламной конструкции (в том числе аннулирования разрешения или признания недействительным) обязуюсь (обязуемся) осуществить демонтаж рекламной конструкции в течение тридцати дней и удалить информацию, размещенную на такой рекламной конструкции, в течение трех дней.</w:t>
      </w:r>
    </w:p>
    <w:p w:rsidR="00E27D24" w:rsidRPr="00B26DA5" w:rsidRDefault="00E27D24" w:rsidP="00601639">
      <w:pPr>
        <w:ind w:left="532" w:right="161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Обязуюсь (обязуемся) уведомлять орган местного самоуправления, выдавший разрешение на установку и эксплуатацию рекламной конструкции, обо всех </w:t>
      </w:r>
      <w:r w:rsidRPr="00B26DA5">
        <w:rPr>
          <w:sz w:val="26"/>
          <w:szCs w:val="26"/>
          <w:lang w:eastAsia="en-US" w:bidi="ar-SA"/>
        </w:rPr>
        <w:lastRenderedPageBreak/>
        <w:t>фактах возникновения у третьих лиц прав в отношении этой рекламной конструкции.</w:t>
      </w:r>
    </w:p>
    <w:p w:rsidR="00E27D24" w:rsidRPr="00B26DA5" w:rsidRDefault="00E27D24" w:rsidP="00601639">
      <w:pPr>
        <w:ind w:left="532" w:right="16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Обязуюсь (обязуемся) соблюдать требования действующего законодательства и иных нормативных правовых актов, регулирующих распространение наружной рекламы.</w:t>
      </w:r>
    </w:p>
    <w:p w:rsidR="00E27D24" w:rsidRPr="00B26DA5" w:rsidRDefault="00E27D24" w:rsidP="00601639">
      <w:pPr>
        <w:tabs>
          <w:tab w:val="left" w:pos="9670"/>
        </w:tabs>
        <w:ind w:left="532" w:right="15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Все сведения по вопросам выдачи разрешения на установку и эксплуатацию рекламной конструкции прошу (просим) сообщать указанному уполномоченном улицу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AutoShape 59" o:spid="_x0000_s1064" style="position:absolute;margin-left:110.65pt;margin-top:9.95pt;width:456.05pt;height:.1pt;z-index:-251608064;visibility:visible;mso-wrap-distance-left:0;mso-wrap-distance-right:0;mso-position-horizontal-relative:page" coordsize="9121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" adj="0,,0" path="m,l8038,t2,l9120,e" filled="f" strokeweight=".14581mm">
            <v:stroke joinstyle="round"/>
            <v:formulas/>
            <v:path arrowok="t" o:connecttype="custom" o:connectlocs="0,0;5104130,0;5105400,0;5791200,0" o:connectangles="0,0,0,0"/>
            <w10:wrap type="topAndBottom" anchorx="page"/>
          </v:shape>
        </w:pict>
      </w:r>
    </w:p>
    <w:p w:rsidR="00E27D24" w:rsidRPr="00B26DA5" w:rsidRDefault="00E27D24" w:rsidP="00601639">
      <w:pPr>
        <w:ind w:left="648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(указать уполномоченное лицо, контактную информацию)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53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Корреспонденцию в мой (наш) адрес прошу (просим) направлять по адресу:</w:t>
      </w:r>
    </w:p>
    <w:p w:rsidR="00E27D24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0" o:spid="_x0000_s1063" style="position:absolute;margin-left:110.65pt;margin-top:16.3pt;width:438.4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" path="m,l8768,e" filled="f" strokeweight=".19642mm">
            <v:path arrowok="t" o:connecttype="custom" o:connectlocs="0,0;5567680,0" o:connectangles="0,0"/>
            <w10:wrap type="topAndBottom" anchorx="page"/>
          </v:shape>
        </w:pict>
      </w:r>
    </w:p>
    <w:p w:rsidR="00E27D24" w:rsidRPr="00B26DA5" w:rsidRDefault="00E27D24" w:rsidP="00601639">
      <w:pPr>
        <w:tabs>
          <w:tab w:val="left" w:pos="9715"/>
        </w:tabs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К настоящему Заявлению прилагаются документы согласно описи на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E27D24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листах.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1" o:spid="_x0000_s1062" style="position:absolute;margin-left:110.65pt;margin-top:10.1pt;width:102.0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" path="m,l2040,e" filled="f" strokeweight=".14581mm">
            <v:path arrowok="t" o:connecttype="custom" o:connectlocs="0,0;1295400,0" o:connectangles="0,0"/>
            <w10:wrap type="topAndBottom" anchorx="page"/>
          </v:shape>
        </w:pict>
      </w:r>
      <w:r>
        <w:rPr>
          <w:noProof/>
          <w:sz w:val="26"/>
          <w:szCs w:val="26"/>
          <w:lang w:eastAsia="en-US" w:bidi="ar-SA"/>
        </w:rPr>
        <w:pict>
          <v:shape id="Freeform 62" o:spid="_x0000_s1061" style="position:absolute;margin-left:290.65pt;margin-top:10.1pt;width:96.0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" path="m,l1920,e" filled="f" strokeweight=".14581mm">
            <v:path arrowok="t" o:connecttype="custom" o:connectlocs="0,0;1219200,0" o:connectangles="0,0"/>
            <w10:wrap type="topAndBottom" anchorx="page"/>
          </v:shape>
        </w:pict>
      </w:r>
      <w:r>
        <w:rPr>
          <w:noProof/>
          <w:sz w:val="26"/>
          <w:szCs w:val="26"/>
          <w:lang w:eastAsia="en-US" w:bidi="ar-SA"/>
        </w:rPr>
        <w:pict>
          <v:shape id="Freeform 63" o:spid="_x0000_s1060" style="position:absolute;margin-left:428.6pt;margin-top:10.1pt;width:138.1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" path="m,l2762,e" filled="f" strokeweight=".14581mm">
            <v:path arrowok="t" o:connecttype="custom" o:connectlocs="0,0;1753870,0" o:connectangles="0,0"/>
            <w10:wrap type="topAndBottom" anchorx="page"/>
          </v:shape>
        </w:pict>
      </w:r>
    </w:p>
    <w:p w:rsidR="00E27D24" w:rsidRPr="00B26DA5" w:rsidRDefault="00E27D24" w:rsidP="00601639">
      <w:pPr>
        <w:tabs>
          <w:tab w:val="left" w:pos="4555"/>
          <w:tab w:val="left" w:pos="7646"/>
        </w:tabs>
        <w:ind w:left="77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(должность)</w:t>
      </w:r>
      <w:r w:rsidRPr="00B26DA5">
        <w:rPr>
          <w:sz w:val="26"/>
          <w:szCs w:val="26"/>
          <w:lang w:eastAsia="en-US" w:bidi="ar-SA"/>
        </w:rPr>
        <w:tab/>
        <w:t>(подпись)</w:t>
      </w:r>
      <w:r w:rsidRPr="00B26DA5">
        <w:rPr>
          <w:sz w:val="26"/>
          <w:szCs w:val="26"/>
          <w:lang w:eastAsia="en-US" w:bidi="ar-SA"/>
        </w:rPr>
        <w:tab/>
        <w:t>(Ф.И.О.)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137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М.П.».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Приложение № 6</w:t>
      </w:r>
    </w:p>
    <w:p w:rsidR="00E24797" w:rsidRPr="00B26DA5" w:rsidRDefault="00E24797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646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Согласие на обработку персональных данных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Я, _________________________________________________________________________</w:t>
      </w:r>
    </w:p>
    <w:p w:rsidR="00E24797" w:rsidRPr="00B26DA5" w:rsidRDefault="00E24797" w:rsidP="00601639">
      <w:pPr>
        <w:ind w:left="4516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(фамилия, имя, отчество)</w:t>
      </w:r>
    </w:p>
    <w:p w:rsidR="00E24797" w:rsidRPr="00B26DA5" w:rsidRDefault="00E24797" w:rsidP="00601639">
      <w:pPr>
        <w:tabs>
          <w:tab w:val="left" w:pos="8862"/>
        </w:tabs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Документ,  удостоверяющий личность: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4797" w:rsidRPr="00B26DA5" w:rsidRDefault="00E24797" w:rsidP="00601639">
      <w:pPr>
        <w:ind w:left="12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выдан</w:t>
      </w:r>
    </w:p>
    <w:p w:rsidR="00E24797" w:rsidRPr="00B26DA5" w:rsidRDefault="00CB3B7F" w:rsidP="00601639">
      <w:pPr>
        <w:ind w:left="527"/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</w:r>
      <w:r>
        <w:rPr>
          <w:noProof/>
          <w:sz w:val="26"/>
          <w:szCs w:val="26"/>
          <w:lang w:eastAsia="en-US" w:bidi="ar-SA"/>
        </w:rPr>
        <w:pict>
          <v:group id="Group 64" o:spid="_x0000_s1058" style="width:430.6pt;height:.45pt;mso-position-horizontal-relative:char;mso-position-vertical-relative:line" coordsize="861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">
            <v:line id="Line 65" o:spid="_x0000_s1059" style="position:absolute;visibility:visible" from="0,4" to="86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" strokeweight=".15578mm"/>
            <w10:wrap type="none"/>
            <w10:anchorlock/>
          </v:group>
        </w:pict>
      </w:r>
    </w:p>
    <w:p w:rsidR="00E24797" w:rsidRPr="00B26DA5" w:rsidRDefault="00E24797" w:rsidP="00601639">
      <w:pPr>
        <w:ind w:left="532" w:firstLine="48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вид, серия, номер документа, удостоверяющего личность, дата выдачи указанного документа и сведения о выдавшем его органе</w:t>
      </w:r>
    </w:p>
    <w:p w:rsidR="00E24797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8" o:spid="_x0000_s1057" style="position:absolute;margin-left:110.65pt;margin-top:12.5pt;width:447.1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" path="m,l8941,e" filled="f" strokeweight=".15578mm">
            <v:path arrowok="t" o:connecttype="custom" o:connectlocs="0,0;5677535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проживающий (ая) по адресу:</w:t>
      </w:r>
    </w:p>
    <w:p w:rsidR="00E24797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lastRenderedPageBreak/>
        <w:pict>
          <v:shape id="Freeform 69" o:spid="_x0000_s1056" style="position:absolute;margin-left:110.65pt;margin-top:13.05pt;width:458.2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" path="m,l9163,e" filled="f" strokeweight=".15578mm">
            <v:path arrowok="t" o:connecttype="custom" o:connectlocs="0,0;5818505,0" o:connectangles="0,0"/>
            <w10:wrap type="topAndBottom" anchorx="page"/>
          </v:shape>
        </w:pic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70" o:spid="_x0000_s1055" style="position:absolute;margin-left:110.65pt;margin-top:13.2pt;width:445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" path="m,l8899,e" filled="f" strokeweight=".15578mm">
            <v:path arrowok="t" o:connecttype="custom" o:connectlocs="0,0;5650865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53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соответствии с Федеральным законом от 27.07.2006 № 152-ФЗ «О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персональных данных» своей волей и в своем интересе выражаю ___________________________________________________________________,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(наименование уполномоченного отдела администрации, осуществляющего исполнение услуги)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адрес местонахождения: __________________________________________,</w:t>
      </w:r>
    </w:p>
    <w:p w:rsidR="00E24797" w:rsidRPr="00B26DA5" w:rsidRDefault="00E24797" w:rsidP="00601639">
      <w:pPr>
        <w:tabs>
          <w:tab w:val="left" w:pos="3585"/>
        </w:tabs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           (адрес, уполномоченного отдела администрации осуществляющего исполнение услуги)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согласие на обработку своих персональных данных, в целях связанных с предоставлением муниципальной услуги по выдаче разрешений на установку и эксплуатацию рекламных конструкций на территории _______________________,</w:t>
      </w:r>
    </w:p>
    <w:p w:rsidR="00E24797" w:rsidRPr="00B26DA5" w:rsidRDefault="00E24797" w:rsidP="00601639">
      <w:pPr>
        <w:tabs>
          <w:tab w:val="left" w:pos="6720"/>
        </w:tabs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                                                             (наименование муниципального образования)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номера контактных телефонов,  адрес электронной почты и иная контактная информация (далее - персональные данные). Обработка моих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r w:rsidR="001434A1" w:rsidRPr="00B26DA5">
        <w:rPr>
          <w:sz w:val="26"/>
          <w:szCs w:val="26"/>
          <w:lang w:eastAsia="en-US" w:bidi="ar-SA"/>
        </w:rPr>
        <w:t xml:space="preserve"> </w:t>
      </w:r>
      <w:r w:rsidRPr="00B26DA5">
        <w:rPr>
          <w:sz w:val="26"/>
          <w:szCs w:val="26"/>
          <w:lang w:eastAsia="en-US" w:bidi="ar-SA"/>
        </w:rPr>
        <w:t xml:space="preserve">Обработка </w:t>
      </w:r>
      <w:r w:rsidR="0087540B" w:rsidRPr="00B26DA5">
        <w:rPr>
          <w:sz w:val="26"/>
          <w:szCs w:val="26"/>
          <w:lang w:eastAsia="en-US" w:bidi="ar-SA"/>
        </w:rPr>
        <w:t xml:space="preserve"> </w:t>
      </w:r>
      <w:r w:rsidRPr="00B26DA5">
        <w:rPr>
          <w:sz w:val="26"/>
          <w:szCs w:val="26"/>
          <w:lang w:eastAsia="en-US" w:bidi="ar-SA"/>
        </w:rPr>
        <w:t>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E24797" w:rsidRPr="00B26DA5" w:rsidRDefault="00E24797" w:rsidP="00601639">
      <w:pPr>
        <w:ind w:left="532" w:right="108" w:firstLine="71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Настоящее согласие вступает в силу со дня подписания и является неотъемлемой частью заявки о выдаче разрешения на установку и эксплуатацию рекламной конструкции, действует в течение пяти лет, и может быть отозвано путем направления мною в _____________________________________________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(наименование уполномоченного отдела администрации, осуществляющего исполнение услуги)</w:t>
      </w:r>
    </w:p>
    <w:p w:rsidR="00E24797" w:rsidRPr="00B26DA5" w:rsidRDefault="00E24797" w:rsidP="00601639">
      <w:pPr>
        <w:ind w:left="532" w:right="108" w:firstLine="35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соответствующего письменного заявления в произвольной форме.</w:t>
      </w:r>
    </w:p>
    <w:p w:rsidR="00E24797" w:rsidRPr="00B26DA5" w:rsidRDefault="00E24797" w:rsidP="00601639">
      <w:pPr>
        <w:ind w:left="653" w:right="232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Подпись:</w:t>
      </w:r>
    </w:p>
    <w:p w:rsidR="00E24797" w:rsidRPr="00B26DA5" w:rsidRDefault="00CB3B7F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71" o:spid="_x0000_s1054" style="position:absolute;margin-left:112.3pt;margin-top:13.95pt;width:456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" path="m,l9120,e" filled="f" strokeweight=".48pt">
            <v:path arrowok="t" o:connecttype="custom" o:connectlocs="0,0;5791200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301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расшифровка подписи (ФИО указываются полностью)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tabs>
          <w:tab w:val="left" w:pos="1310"/>
          <w:tab w:val="left" w:pos="3462"/>
          <w:tab w:val="left" w:pos="4124"/>
        </w:tabs>
        <w:ind w:left="595"/>
        <w:rPr>
          <w:sz w:val="26"/>
          <w:szCs w:val="26"/>
          <w:lang w:eastAsia="en-US" w:bidi="ar-SA"/>
        </w:rPr>
      </w:pPr>
      <w:r w:rsidRPr="00B26DA5">
        <w:rPr>
          <w:spacing w:val="-5"/>
          <w:sz w:val="26"/>
          <w:szCs w:val="26"/>
          <w:lang w:eastAsia="en-US" w:bidi="ar-SA"/>
        </w:rPr>
        <w:t>«</w:t>
      </w:r>
      <w:r w:rsidRPr="00B26DA5">
        <w:rPr>
          <w:spacing w:val="-5"/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»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20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г.».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pStyle w:val="a3"/>
        <w:tabs>
          <w:tab w:val="left" w:pos="7972"/>
        </w:tabs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B26DA5" w:rsidRDefault="00B26DA5" w:rsidP="00601639">
      <w:pPr>
        <w:pStyle w:val="a3"/>
        <w:ind w:left="0"/>
        <w:rPr>
          <w:sz w:val="26"/>
          <w:szCs w:val="26"/>
        </w:rPr>
      </w:pPr>
    </w:p>
    <w:p w:rsidR="0061341B" w:rsidRDefault="0061341B" w:rsidP="00601639">
      <w:pPr>
        <w:pStyle w:val="a3"/>
        <w:ind w:left="0"/>
        <w:rPr>
          <w:sz w:val="26"/>
          <w:szCs w:val="26"/>
        </w:rPr>
      </w:pPr>
    </w:p>
    <w:p w:rsidR="0061341B" w:rsidRDefault="0061341B" w:rsidP="00601639">
      <w:pPr>
        <w:pStyle w:val="a3"/>
        <w:ind w:left="0"/>
      </w:pPr>
    </w:p>
    <w:p w:rsidR="00B26DA5" w:rsidRDefault="00B26DA5" w:rsidP="00601639">
      <w:pPr>
        <w:pStyle w:val="a3"/>
        <w:ind w:left="0"/>
      </w:pPr>
    </w:p>
    <w:p w:rsidR="00B26DA5" w:rsidRPr="00601639" w:rsidRDefault="00B26DA5" w:rsidP="00601639">
      <w:pPr>
        <w:pStyle w:val="a3"/>
        <w:ind w:left="0"/>
      </w:pPr>
    </w:p>
    <w:p w:rsidR="00E27D24" w:rsidRPr="00B26DA5" w:rsidRDefault="00E27D2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       </w:t>
      </w:r>
      <w:r w:rsidR="00B26DA5">
        <w:rPr>
          <w:sz w:val="26"/>
          <w:szCs w:val="26"/>
        </w:rPr>
        <w:t xml:space="preserve">                                     </w:t>
      </w:r>
      <w:r w:rsidRPr="00B26DA5">
        <w:rPr>
          <w:sz w:val="26"/>
          <w:szCs w:val="26"/>
        </w:rPr>
        <w:t xml:space="preserve"> Приложение № 7</w:t>
      </w:r>
    </w:p>
    <w:p w:rsidR="00E27D24" w:rsidRPr="00B26DA5" w:rsidRDefault="00E27D24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</w:t>
      </w:r>
      <w:bookmarkStart w:id="62" w:name="_Hlk34133548"/>
      <w:r w:rsidRPr="00B26DA5">
        <w:rPr>
          <w:sz w:val="26"/>
          <w:szCs w:val="26"/>
        </w:rPr>
        <w:t>Выдача разрешений на установку и эксплуатацию рекламных конструкций, аннулирование ранее выданных разрешений</w:t>
      </w:r>
      <w:bookmarkEnd w:id="62"/>
      <w:r w:rsidRPr="00B26DA5">
        <w:rPr>
          <w:sz w:val="26"/>
          <w:szCs w:val="26"/>
        </w:rPr>
        <w:t>», утвержденному постановлением _________________ администрации</w:t>
      </w:r>
    </w:p>
    <w:p w:rsidR="00E27D24" w:rsidRPr="00B26DA5" w:rsidRDefault="00E27D2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7D24" w:rsidRPr="00B26DA5" w:rsidRDefault="00E27D2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  <w:lang w:val="ru-RU"/>
        </w:rPr>
      </w:pPr>
    </w:p>
    <w:p w:rsidR="00E27D24" w:rsidRPr="00601639" w:rsidRDefault="00E27D24" w:rsidP="00601639">
      <w:pPr>
        <w:framePr w:h="883" w:wrap="notBeside" w:vAnchor="text" w:hAnchor="text" w:xAlign="right" w:y="1"/>
        <w:jc w:val="right"/>
        <w:rPr>
          <w:sz w:val="28"/>
          <w:szCs w:val="28"/>
        </w:rPr>
      </w:pPr>
      <w:r w:rsidRPr="00601639">
        <w:rPr>
          <w:noProof/>
          <w:sz w:val="28"/>
          <w:szCs w:val="28"/>
          <w:lang w:bidi="ar-SA"/>
        </w:rPr>
        <w:drawing>
          <wp:inline distT="0" distB="0" distL="0" distR="0">
            <wp:extent cx="2400300" cy="56197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В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(указать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наименование Администрации)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От кого:</w:t>
      </w:r>
    </w:p>
    <w:p w:rsidR="00E27D24" w:rsidRPr="00601639" w:rsidRDefault="00E27D24" w:rsidP="00601639">
      <w:pPr>
        <w:pStyle w:val="a3"/>
        <w:ind w:left="5380" w:right="44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(фамилия, имя, отчество (при наличии) физического лица, индивидуального предпринимателя или наименование юридического лица)</w:t>
      </w: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jc w:val="right"/>
        <w:rPr>
          <w:rStyle w:val="50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</w:pP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Уведомление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a3"/>
        <w:ind w:left="20" w:right="440" w:firstLine="88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ind w:left="20" w:right="440" w:firstLine="406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В соответствии с ч. 18 ст.19 Федерального закона от 13.03.2006 № 38-ФЗ «О рекламе» уведомляю о своем отказе от дальнейшего использования разрешения на установку и эксплуатацию рекламной конструкции 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№ _________ выданного «____»__________20____ г.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_________________                                   </w:t>
      </w:r>
      <w:r w:rsidR="0061341B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i/>
          <w:iCs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(подпись Заявителя)                                   </w:t>
      </w:r>
      <w:r w:rsidR="0061341B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</w:t>
      </w: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(Ф.И.О. Заявителя, полностью)</w:t>
      </w:r>
    </w:p>
    <w:p w:rsidR="00E27D24" w:rsidRPr="00601639" w:rsidRDefault="00E27D24" w:rsidP="00601639">
      <w:pPr>
        <w:pStyle w:val="a3"/>
        <w:tabs>
          <w:tab w:val="left" w:pos="6824"/>
          <w:tab w:val="left" w:pos="8749"/>
        </w:tabs>
        <w:ind w:left="27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F87533" w:rsidRPr="00F45854" w:rsidRDefault="0061341B" w:rsidP="00F45854">
      <w:pPr>
        <w:pStyle w:val="a3"/>
        <w:tabs>
          <w:tab w:val="left" w:pos="6824"/>
          <w:tab w:val="left" w:pos="8749"/>
        </w:tabs>
        <w:ind w:left="2720"/>
        <w:rPr>
          <w:color w:val="000000"/>
          <w:shd w:val="clear" w:color="auto" w:fill="FFFFFF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М.П.                                     </w:t>
      </w:r>
      <w:r w:rsidR="00E27D24"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«____»__________20__ г.</w:t>
      </w: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0A5696" w:rsidRPr="00F45854" w:rsidRDefault="00B26DA5" w:rsidP="00601639">
      <w:pPr>
        <w:pStyle w:val="a3"/>
        <w:ind w:left="484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7B79C0" w:rsidRPr="00F45854">
        <w:rPr>
          <w:sz w:val="26"/>
          <w:szCs w:val="26"/>
        </w:rPr>
        <w:t>Приложение №</w:t>
      </w:r>
      <w:r w:rsidR="0097394D" w:rsidRPr="00F45854">
        <w:rPr>
          <w:sz w:val="26"/>
          <w:szCs w:val="26"/>
        </w:rPr>
        <w:t xml:space="preserve"> 8</w:t>
      </w:r>
    </w:p>
    <w:p w:rsidR="000A5696" w:rsidRPr="00F45854" w:rsidRDefault="007B79C0" w:rsidP="00601639">
      <w:pPr>
        <w:pStyle w:val="a3"/>
        <w:ind w:left="4843" w:right="181"/>
        <w:rPr>
          <w:sz w:val="26"/>
          <w:szCs w:val="26"/>
        </w:rPr>
      </w:pPr>
      <w:r w:rsidRPr="00F45854">
        <w:rPr>
          <w:sz w:val="26"/>
          <w:szCs w:val="26"/>
        </w:rPr>
        <w:t xml:space="preserve">к </w:t>
      </w:r>
      <w:r w:rsidR="0004439D" w:rsidRPr="00F45854">
        <w:rPr>
          <w:sz w:val="26"/>
          <w:szCs w:val="26"/>
        </w:rPr>
        <w:t>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</w:t>
      </w:r>
      <w:r w:rsidRPr="00F45854">
        <w:rPr>
          <w:sz w:val="26"/>
          <w:szCs w:val="26"/>
        </w:rPr>
        <w:t xml:space="preserve">, утвержденному постановлением </w:t>
      </w:r>
      <w:r w:rsidR="002F302D" w:rsidRPr="00F45854">
        <w:rPr>
          <w:sz w:val="26"/>
          <w:szCs w:val="26"/>
        </w:rPr>
        <w:t>____________________</w:t>
      </w:r>
      <w:r w:rsidRPr="00F45854">
        <w:rPr>
          <w:sz w:val="26"/>
          <w:szCs w:val="26"/>
        </w:rPr>
        <w:t xml:space="preserve"> администрации</w:t>
      </w:r>
    </w:p>
    <w:p w:rsidR="000A5696" w:rsidRPr="00F45854" w:rsidRDefault="007B79C0" w:rsidP="00601639">
      <w:pPr>
        <w:pStyle w:val="a3"/>
        <w:ind w:left="4843"/>
        <w:rPr>
          <w:sz w:val="26"/>
          <w:szCs w:val="26"/>
        </w:rPr>
      </w:pPr>
      <w:r w:rsidRPr="00F45854">
        <w:rPr>
          <w:sz w:val="26"/>
          <w:szCs w:val="26"/>
        </w:rPr>
        <w:t xml:space="preserve">от </w:t>
      </w:r>
      <w:r w:rsidR="002F302D" w:rsidRPr="00F45854">
        <w:rPr>
          <w:sz w:val="26"/>
          <w:szCs w:val="26"/>
        </w:rPr>
        <w:t>______________</w:t>
      </w:r>
      <w:r w:rsidRPr="00F45854">
        <w:rPr>
          <w:sz w:val="26"/>
          <w:szCs w:val="26"/>
        </w:rPr>
        <w:t xml:space="preserve"> № </w:t>
      </w:r>
      <w:r w:rsidR="002F302D" w:rsidRPr="00F45854">
        <w:rPr>
          <w:sz w:val="26"/>
          <w:szCs w:val="26"/>
        </w:rPr>
        <w:t>_________</w:t>
      </w:r>
    </w:p>
    <w:p w:rsidR="000A5696" w:rsidRPr="00601639" w:rsidRDefault="000A5696" w:rsidP="00601639">
      <w:pPr>
        <w:pStyle w:val="a3"/>
        <w:ind w:left="0"/>
      </w:pPr>
    </w:p>
    <w:p w:rsidR="00B26DA5" w:rsidRDefault="007B79C0" w:rsidP="00B26DA5">
      <w:pPr>
        <w:pStyle w:val="1"/>
        <w:ind w:left="1627" w:right="929" w:firstLine="2491"/>
      </w:pPr>
      <w:r w:rsidRPr="00601639">
        <w:t>БЛОК-СХЕМА ПРЕДОСТАВЛЕНИЯ МУНИЦИПАЛЬНОЙ УСЛУГИ</w:t>
      </w:r>
      <w:r w:rsidR="00CB3B7F">
        <w:rPr>
          <w:noProof/>
        </w:rPr>
        <w:pict>
          <v:group id="Group 46" o:spid="_x0000_s1031" style="position:absolute;left:0;text-align:left;margin-left:201.25pt;margin-top:46.85pt;width:363.6pt;height:156.25pt;z-index:-251656192;mso-wrap-distance-left:0;mso-wrap-distance-right:0;mso-position-horizontal-relative:page;mso-position-vertical-relative:text" coordorigin="4037,320" coordsize="7272,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">
            <v:shape id="AutoShape 51" o:spid="_x0000_s1032" style="position:absolute;left:9816;top:330;width:1013;height:1517;visibility:visible" coordsize="1013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" adj="0,,0" path="m928,1503r8,14l941,1507r-5,l928,1503xm926,1472r,28l928,1503r8,4l944,1503r2,-3l946,1498r-15,l936,1489r-10,-17xm944,1503r-8,4l941,1507r3,-4xm926,1500r,2l928,1503r-2,-3xm946,1500r-2,3l946,1502r,-2xm864,1373r-5,9l926,1500r,-28l874,1378r-10,-5xm1008,1373r-10,5l946,1472r,28l1013,1382r-5,-9xm936,1489r-5,9l941,1498r-5,-9xm946,1472r-10,17l941,1498r5,l946,1472xm926,773r,699l936,1489r10,-17l946,782r-10,l926,773xm10,l,5,,773r10,9l926,782r,-9l14,773r-4,-5l14,768,14,5,10,xm936,768r-922,l14,773r912,l936,782r10,l946,773r-10,-5xm14,768r-4,l14,773r,-5xe" fillcolor="black" stroked="f">
              <v:stroke joinstyle="round"/>
              <v:formulas/>
              <v:path arrowok="t" o:connecttype="custom" o:connectlocs="936,1847;936,1837;926,1802;928,1833;944,1833;946,1828;936,1819;944,1833;941,1837;926,1830;928,1833;946,1830;946,1832;864,1703;926,1830;874,1708;1008,1703;946,1802;1013,1712;936,1819;941,1828;946,1802;941,1828;946,1802;926,1802;946,1802;936,1112;10,330;0,1103;926,1112;14,1103;14,1098;10,330;14,1098;926,1103;946,1112;936,1098;10,1098;14,1098" o:connectangles="0,0,0,0,0,0,0,0,0,0,0,0,0,0,0,0,0,0,0,0,0,0,0,0,0,0,0,0,0,0,0,0,0,0,0,0,0,0,0"/>
            </v:shape>
            <v:rect id="Rectangle 50" o:spid="_x0000_s1033" style="position:absolute;left:7080;top:1726;width:4220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" filled="f" strokeweight=".96pt"/>
            <v:shape id="AutoShape 49" o:spid="_x0000_s1034" style="position:absolute;left:9307;top:2494;width:154;height:884;visibility:visible" coordsize="154,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" adj="0,,0" path="m70,871r7,12l80,878r-3,l70,871xm67,838r,29l70,871r7,7l84,871r3,-4l87,864r-15,l77,855,67,838xm84,871r-7,7l80,878r4,-7xm67,867r,2l70,871r-3,-4xm87,867r-3,4l87,869r,-2xm15,744r-10,l,753,67,867r,-29l15,744xm149,744r-10,l87,838r,29l154,753r-5,-9xm77,855r-5,9l82,864r-5,-9xm87,838l77,855r5,9l87,864r,-26xm77,l67,9r,829l77,855,87,838,87,9,77,xe" fillcolor="black" stroked="f">
              <v:stroke joinstyle="round"/>
              <v:formulas/>
              <v:path arrowok="t" o:connecttype="custom" o:connectlocs="70,3366;77,3378;80,3373;77,3373;70,3366;67,3333;67,3362;70,3366;77,3373;84,3366;87,3362;87,3359;72,3359;77,3350;67,3333;84,3366;77,3373;80,3373;84,3366;67,3362;67,3364;70,3366;67,3362;87,3362;84,3366;87,3364;87,3362;15,3239;5,3239;0,3248;67,3362;67,3333;15,3239;149,3239;139,3239;87,3333;87,3362;154,3248;149,3239;77,3350;72,3359;82,3359;77,3350;87,3333;77,3350;82,3359;87,3359;87,3333;77,2495;67,2504;67,3333;77,3350;87,3333;87,2504;77,2495" o:connectangles="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5" type="#_x0000_t202" style="position:absolute;left:7070;top:330;width:4239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<v:textbox style="mso-next-textbox:#Text Box 48" inset="0,0,0,0">
                <w:txbxContent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33"/>
                      </w:rPr>
                    </w:pPr>
                  </w:p>
                  <w:p w:rsidR="00F45854" w:rsidRDefault="00F45854">
                    <w:pPr>
                      <w:spacing w:before="1" w:line="249" w:lineRule="auto"/>
                      <w:ind w:left="1516" w:hanging="965"/>
                    </w:pPr>
                    <w:r>
                      <w:t>Не соответствует предъявляемым требованиям</w:t>
                    </w:r>
                  </w:p>
                </w:txbxContent>
              </v:textbox>
            </v:shape>
            <v:shape id="Text Box 47" o:spid="_x0000_s1036" type="#_x0000_t202" style="position:absolute;left:4046;top:330;width:5775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" filled="f" strokeweight=".96pt">
              <v:textbox style="mso-next-textbox:#Text Box 47" inset="0,0,0,0">
                <w:txbxContent>
                  <w:p w:rsidR="00F45854" w:rsidRDefault="00F45854">
                    <w:pPr>
                      <w:spacing w:before="82" w:line="249" w:lineRule="auto"/>
                      <w:ind w:left="796" w:hanging="236"/>
                    </w:pPr>
                    <w:r>
                      <w:t>Прием, проверка заявления и пакета документов, представляемых заявителем самостоятельно</w:t>
                    </w:r>
                  </w:p>
                </w:txbxContent>
              </v:textbox>
            </v:shape>
            <w10:wrap type="topAndBottom" anchorx="page"/>
          </v:group>
        </w:pict>
      </w:r>
      <w:r w:rsidR="00CB3B7F">
        <w:rPr>
          <w:noProof/>
        </w:rPr>
        <w:pict>
          <v:group id="Group 52" o:spid="_x0000_s1052" style="position:absolute;left:0;text-align:left;margin-left:118.7pt;margin-top:85.75pt;width:227.8pt;height:118.75pt;z-index:-252608512;mso-position-horizontal-relative:page;mso-position-vertical-relative:text" coordorigin="2261,2342" coordsize="4556,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">
            <v:shape id="AutoShape 56" o:spid="_x0000_s1053" style="position:absolute;left:3062;top:2342;width:999;height:1517;visibility:visible" coordsize="999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" adj="0,,0" path="m70,1505r7,12l80,1512r-3,l70,1505xm75,1485r-7,13l68,1501r2,4l77,1512r5,-9l82,1498r-7,-13xm149,1378r-9,l82,1474r,29l77,1512r3,l154,1387r-5,-9xm68,1501r,2l70,1505r-2,-4xm15,1378r-15,l,1387r68,114l68,1472,15,1378xm68,1472r,26l75,1485r-7,-13xm82,1474r-7,11l82,1498r,-24xm984,768r-907,l68,778r,694l75,1485r7,-11l82,783r-5,l82,778r902,l984,768xm82,778r-5,5l82,783r,-5xm999,768r-5,l984,778r-902,l82,783r912,l999,778r,-10xm994,l984,10r,768l994,768r5,l999,10,994,xe" fillcolor="black" stroked="f">
              <v:stroke joinstyle="round"/>
              <v:formulas/>
              <v:path arrowok="t" o:connecttype="custom" o:connectlocs="77,3859;77,3854;75,3827;68,3843;77,3854;82,3840;149,3720;82,3816;77,3854;154,3729;68,3843;70,3847;15,3720;0,3729;68,3814;68,3814;75,3827;82,3816;82,3840;984,3110;68,3120;75,3827;82,3125;82,3120;984,3110;77,3125;82,3120;994,3110;82,3120;994,3125;999,3110;984,2352;994,3110;999,2352" o:connectangles="0,0,0,0,0,0,0,0,0,0,0,0,0,0,0,0,0,0,0,0,0,0,0,0,0,0,0,0,0,0,0,0,0,0"/>
            </v:shape>
            <v:rect id="Rectangle 55" o:spid="_x0000_s1028" style="position:absolute;left:2270;top:3743;width:4536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" filled="f" strokeweight=".96pt"/>
            <v:shape id="AutoShape 54" o:spid="_x0000_s1029" style="position:absolute;left:4531;top:4516;width:154;height:879;visibility:visible" coordsize="154,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" adj="0,,0" path="m15,739r-10,l,748,77,878r3,-5l77,873r-5,-9l72,835,15,739xm79,847r-7,12l72,864r5,9l84,866r3,-4l87,859,79,847xm84,866r-7,7l80,873r4,-7xm87,862r-3,4l87,864r,-2xm154,739r-10,l87,835r,27l154,748r,-9xm72,835r,24l79,847,72,835xm87,835r-8,12l87,859r,-24xm77,l72,4r,831l79,847r8,-12l87,4,77,xe" fillcolor="black" stroked="f">
              <v:stroke joinstyle="round"/>
              <v:formulas/>
              <v:path arrowok="t" o:connecttype="custom" o:connectlocs="15,5256;5,5256;0,5265;77,5395;80,5390;77,5390;72,5381;72,5352;15,5256;79,5364;72,5376;72,5381;77,5390;84,5383;87,5379;87,5376;79,5364;84,5383;77,5390;80,5390;84,5383;87,5379;84,5383;87,5381;87,5379;154,5256;144,5256;87,5352;87,5379;154,5265;154,5256;72,5352;72,5376;79,5364;72,5352;87,5352;79,5364;87,5376;87,5352;77,4517;72,4521;72,5352;79,5364;87,5352;87,4521;77,4517" o:connectangles="0,0,0,0,0,0,0,0,0,0,0,0,0,0,0,0,0,0,0,0,0,0,0,0,0,0,0,0,0,0,0,0,0,0,0,0,0,0,0,0,0,0,0,0,0,0"/>
            </v:shape>
            <v:shape id="Text Box 53" o:spid="_x0000_s1030" type="#_x0000_t202" style="position:absolute;left:2260;top:2342;width:4556;height:30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style="mso-next-textbox:#Text Box 53" inset="0,0,0,0">
                <w:txbxContent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spacing w:before="5"/>
                      <w:rPr>
                        <w:b/>
                        <w:sz w:val="33"/>
                      </w:rPr>
                    </w:pPr>
                  </w:p>
                  <w:p w:rsidR="00F45854" w:rsidRDefault="00F45854">
                    <w:pPr>
                      <w:ind w:left="206"/>
                    </w:pPr>
                    <w:r>
                      <w:t>Соответствует предъявляемым требованиям</w:t>
                    </w:r>
                  </w:p>
                </w:txbxContent>
              </v:textbox>
            </v:shape>
            <w10:wrap anchorx="page"/>
          </v:group>
        </w:pict>
      </w:r>
    </w:p>
    <w:p w:rsidR="000A5696" w:rsidRPr="00601639" w:rsidRDefault="00CB3B7F" w:rsidP="00601639">
      <w:pPr>
        <w:tabs>
          <w:tab w:val="left" w:pos="1425"/>
        </w:tabs>
        <w:rPr>
          <w:sz w:val="28"/>
          <w:szCs w:val="28"/>
        </w:rPr>
      </w:pP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group id="Group 33" o:spid="_x0000_s1037" style="width:466.85pt;height:258.5pt;mso-position-horizontal-relative:char;mso-position-vertical-relative:line" coordsize="9048,4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">
            <v:rect id="Rectangle 45" o:spid="_x0000_s1038" style="position:absolute;left:14;top:24;width:4536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" filled="f" strokeweight=".96pt"/>
            <v:rect id="Rectangle 44" o:spid="_x0000_s1039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" filled="f" strokeweight=".96pt"/>
            <v:shape id="AutoShape 43" o:spid="_x0000_s1040" style="position:absolute;left:2270;top:979;width:154;height:605;visibility:visible" coordsize="154,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" adj="0,,0" path="m5,461l,475,77,605r6,-10l77,595r-5,-4l72,562,15,466,5,461xm80,574r-8,12l72,591r5,4l85,591r2,-2l87,586,80,574xm85,591r-8,4l83,595r2,-4xm87,589r-2,2l87,591r,-2xm154,461r-10,5l87,562r,27l154,475r,-14xm72,562r,24l80,574,72,562xm87,562r-7,12l87,586r,-24xm72,322r,240l80,574r7,-12l87,327r-10,l72,322xm72,317r,5l77,327,72,317xm87,317r-15,l77,327r10,l87,317xm77,l68,10r,307l72,322r,-5l87,317,77,312r10,l87,10,77,xm87,312r-10,l87,317r,-5xe" fillcolor="black" stroked="f">
              <v:stroke joinstyle="round"/>
              <v:formulas/>
              <v:path arrowok="t" o:connecttype="custom" o:connectlocs="0,1454;83,1574;72,1570;15,1445;80,1553;72,1570;85,1570;87,1565;85,1570;83,1574;87,1568;87,1570;154,1440;87,1541;154,1454;72,1541;80,1553;87,1541;87,1565;72,1301;80,1553;87,1306;72,1301;72,1301;72,1296;72,1296;87,1306;77,979;68,1296;72,1296;77,1291;87,989;87,1291;87,1296" o:connectangles="0,0,0,0,0,0,0,0,0,0,0,0,0,0,0,0,0,0,0,0,0,0,0,0,0,0,0,0,0,0,0,0,0,0"/>
            </v:shape>
            <v:shape id="AutoShape 42" o:spid="_x0000_s1041" style="position:absolute;left:2270;top:2496;width:154;height:874;visibility:visible" coordsize="154,8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" adj="0,,0" path="m5,730l,739,77,874r6,-10l77,864,72,854r,-24l15,734,5,730xm79,842r-7,12l77,864,87,854,79,842xm154,730r-14,4l87,829r,25l77,864r6,l154,739r,-9xm72,830r,24l79,842,72,830xm87,829r-8,13l87,854r,-25xm87,442r-10,l72,451r,379l79,842r8,-13l87,461r-10,l87,451r,-9xm87,451l77,461r10,l87,451xm77,l72,5r,446l77,442r10,l87,5,77,xe" fillcolor="black" stroked="f">
              <v:stroke joinstyle="round"/>
              <v:formulas/>
              <v:path arrowok="t" o:connecttype="custom" o:connectlocs="5,3226;0,3235;77,3370;83,3360;77,3360;72,3350;72,3326;15,3230;5,3226;79,3338;72,3350;77,3360;87,3350;79,3338;154,3226;140,3230;87,3325;87,3350;77,3360;83,3360;154,3235;154,3226;72,3326;72,3350;79,3338;72,3326;87,3325;79,3338;87,3350;87,3325;87,2938;77,2938;72,2947;72,3326;79,3338;87,3325;87,2957;77,2957;87,2947;87,2938;87,2947;77,2957;87,2957;87,2947;77,2496;72,2501;72,2947;77,2938;87,2938;87,2501;77,2496" o:connectangles="0,0,0,0,0,0,0,0,0,0,0,0,0,0,0,0,0,0,0,0,0,0,0,0,0,0,0,0,0,0,0,0,0,0,0,0,0,0,0,0,0,0,0,0,0,0,0,0,0,0,0"/>
            </v:shape>
            <v:line id="Line 41" o:spid="_x0000_s1042" style="position:absolute;visibility:visible" from="4541,1992" to="7123,1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+j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" strokeweight=".72pt"/>
            <v:rect id="Rectangle 40" o:spid="_x0000_s1043" style="position:absolute;left:4819;top:3316;width:4220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" filled="f" strokeweight=".96pt"/>
            <v:shape id="AutoShape 39" o:spid="_x0000_s1044" style="position:absolute;left:7060;top:1987;width:120;height:1450;visibility:visible" coordsize="120,14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" adj="0,,0" path="m53,1330r-53,l62,1450r44,-91l62,1359r-9,-10l53,1330xm62,l53,5r,1344l62,1359r10,-10l72,5,62,xm120,1330r-48,l72,1349r-10,10l106,1359r14,-29xe" fillcolor="black" stroked="f">
              <v:stroke joinstyle="round"/>
              <v:formulas/>
              <v:path arrowok="t" o:connecttype="custom" o:connectlocs="53,3317;0,3317;62,3437;106,3346;62,3346;53,3336;53,3317;62,1987;53,1992;53,3336;62,3346;72,3336;72,1992;62,1987;120,3317;72,3317;72,3336;62,3346;106,3346;120,3317" o:connectangles="0,0,0,0,0,0,0,0,0,0,0,0,0,0,0,0,0,0,0,0"/>
            </v:shape>
            <v:shape id="Text Box 38" o:spid="_x0000_s1045" type="#_x0000_t202" style="position:absolute;left:201;top:120;width:4176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style="mso-next-textbox:#Text Box 38" inset="0,0,0,0">
                <w:txbxContent>
                  <w:p w:rsidR="00F45854" w:rsidRDefault="00F45854">
                    <w:pPr>
                      <w:spacing w:line="249" w:lineRule="auto"/>
                      <w:ind w:right="18"/>
                      <w:jc w:val="center"/>
                    </w:pPr>
                    <w:r>
                      <w:t>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</w:txbxContent>
              </v:textbox>
            </v:shape>
            <v:shape id="Text Box 37" o:spid="_x0000_s1046" type="#_x0000_t202" style="position:absolute;left:5001;top:3417;width:3878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style="mso-next-textbox:#Text Box 37" inset="0,0,0,0">
                <w:txbxContent>
                  <w:p w:rsidR="00F45854" w:rsidRDefault="00F45854">
                    <w:pPr>
                      <w:spacing w:line="249" w:lineRule="auto"/>
                      <w:ind w:right="18" w:firstLine="7"/>
                      <w:jc w:val="center"/>
                    </w:pPr>
                    <w:r>
                      <w:t>Принятие мотивированного решения об отказе в предоставлении муниципальной услуги</w:t>
                    </w:r>
                  </w:p>
                </w:txbxContent>
              </v:textbox>
            </v:shape>
            <v:shape id="Text Box 36" o:spid="_x0000_s1047" type="#_x0000_t202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" filled="f" strokeweight=".96pt">
              <v:textbox style="mso-next-textbox:#Text Box 36" inset="0,0,0,0">
                <w:txbxContent>
                  <w:p w:rsidR="00F45854" w:rsidRDefault="00F45854">
                    <w:pPr>
                      <w:spacing w:before="78" w:line="249" w:lineRule="auto"/>
                      <w:ind w:left="825" w:right="809" w:firstLine="129"/>
                    </w:pPr>
                    <w:r>
                      <w:t>Получение согласований от уполномоченных организаций</w:t>
                    </w:r>
                  </w:p>
                </w:txbxContent>
              </v:textbox>
            </v:shape>
            <v:shape id="Text Box 35" o:spid="_x0000_s1048" type="#_x0000_t202" style="position:absolute;left:9;top:3321;width:4532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" filled="f" strokeweight=".96pt">
              <v:textbox style="mso-next-textbox:#Text Box 35" inset="0,0,0,0">
                <w:txbxContent>
                  <w:p w:rsidR="00F45854" w:rsidRDefault="00F45854">
                    <w:pPr>
                      <w:spacing w:before="78" w:line="249" w:lineRule="auto"/>
                      <w:ind w:left="183" w:right="188"/>
                      <w:jc w:val="center"/>
                    </w:pPr>
                    <w:r>
                      <w:t>Принятие решения о выдаче разрешения на установку и эксплуатацию рекламной конструкции</w:t>
                    </w:r>
                  </w:p>
                </w:txbxContent>
              </v:textbox>
            </v:shape>
            <v:shape id="Text Box 34" o:spid="_x0000_s1049" type="#_x0000_t202" style="position:absolute;left:4814;top:9;width:4224;height:1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" filled="f" strokeweight=".96pt">
              <v:textbox style="mso-next-textbox:#Text Box 34" inset="0,0,0,0">
                <w:txbxContent>
                  <w:p w:rsidR="00F45854" w:rsidRDefault="00F45854">
                    <w:pPr>
                      <w:spacing w:before="78" w:line="249" w:lineRule="auto"/>
                      <w:ind w:left="1142" w:hanging="600"/>
                    </w:pPr>
                    <w:r>
                      <w:t>Возврат заявления и документов, прилагаемых к нему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5696" w:rsidRPr="00601639" w:rsidRDefault="00CB3B7F" w:rsidP="00B26DA5">
      <w:pPr>
        <w:pStyle w:val="a3"/>
        <w:tabs>
          <w:tab w:val="left" w:pos="2235"/>
        </w:tabs>
        <w:ind w:left="0"/>
        <w:rPr>
          <w:b/>
        </w:rPr>
      </w:pPr>
      <w:r>
        <w:rPr>
          <w:b/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117.25pt;margin-top:.05pt;width:.45pt;height:43.75pt;z-index:251719680" o:connectortype="straight">
            <v:stroke endarrow="block"/>
          </v:shape>
        </w:pict>
      </w:r>
      <w:r>
        <w:rPr>
          <w:b/>
          <w:noProof/>
          <w:lang w:bidi="ar-SA"/>
        </w:rPr>
        <w:pict>
          <v:shape id="_x0000_s1079" type="#_x0000_t32" style="position:absolute;margin-left:370.55pt;margin-top:.05pt;width:0;height:43.75pt;z-index:251718656" o:connectortype="straight">
            <v:stroke endarrow="block"/>
            <v:shadow on="t" offset=",3pt" offset2=",2pt"/>
          </v:shape>
        </w:pict>
      </w:r>
      <w:r w:rsidR="00B26DA5">
        <w:rPr>
          <w:b/>
        </w:rPr>
        <w:tab/>
      </w:r>
    </w:p>
    <w:p w:rsidR="000A5696" w:rsidRPr="00601639" w:rsidRDefault="00CB3B7F" w:rsidP="00601639">
      <w:pPr>
        <w:pStyle w:val="a3"/>
        <w:ind w:left="0"/>
        <w:rPr>
          <w:b/>
        </w:rPr>
      </w:pPr>
      <w:r w:rsidRPr="00CB3B7F">
        <w:rPr>
          <w:noProof/>
        </w:rPr>
        <w:pict>
          <v:shape id="Text Box 31" o:spid="_x0000_s1051" type="#_x0000_t202" style="position:absolute;margin-left:342.15pt;margin-top:27.7pt;width:222.85pt;height:52.8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" filled="f" strokeweight=".96pt">
            <v:textbox style="mso-next-textbox:#Text Box 31" inset="0,0,0,0">
              <w:txbxContent>
                <w:p w:rsidR="00F45854" w:rsidRDefault="00F45854">
                  <w:pPr>
                    <w:spacing w:before="78" w:line="249" w:lineRule="auto"/>
                    <w:ind w:left="163" w:right="167" w:firstLine="4"/>
                    <w:jc w:val="center"/>
                  </w:pPr>
                  <w:r>
                    <w:t>Направление заявителю решения об отказе в предоставлении муниципальной услуги</w:t>
                  </w:r>
                </w:p>
              </w:txbxContent>
            </v:textbox>
            <w10:wrap type="topAndBottom" anchorx="page"/>
          </v:shape>
        </w:pict>
      </w:r>
      <w:r w:rsidRPr="00CB3B7F">
        <w:rPr>
          <w:noProof/>
        </w:rPr>
        <w:pict>
          <v:shape id="Text Box 32" o:spid="_x0000_s1050" type="#_x0000_t202" style="position:absolute;margin-left:84.8pt;margin-top:27.7pt;width:233.6pt;height:53.0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" filled="f" strokeweight=".96pt">
            <v:textbox style="mso-next-textbox:#Text Box 32" inset="0,0,0,0">
              <w:txbxContent>
                <w:p w:rsidR="00F45854" w:rsidRDefault="00F45854">
                  <w:pPr>
                    <w:spacing w:before="78" w:line="249" w:lineRule="auto"/>
                    <w:ind w:left="470" w:right="473" w:firstLine="3"/>
                    <w:jc w:val="center"/>
                  </w:pPr>
                  <w:r>
                    <w:t>Подготовка и выдача разрешения на установку и эксплуатацию рекламной конструкции</w:t>
                  </w:r>
                </w:p>
              </w:txbxContent>
            </v:textbox>
            <w10:wrap type="topAndBottom" anchorx="page"/>
          </v:shape>
        </w:pict>
      </w:r>
    </w:p>
    <w:p w:rsidR="000A5696" w:rsidRPr="00601639" w:rsidRDefault="000A5696" w:rsidP="00601639">
      <w:pPr>
        <w:pStyle w:val="a3"/>
        <w:ind w:left="0"/>
        <w:rPr>
          <w:b/>
        </w:rPr>
      </w:pPr>
    </w:p>
    <w:p w:rsidR="000A5696" w:rsidRPr="00601639" w:rsidRDefault="000A5696" w:rsidP="00601639">
      <w:pPr>
        <w:pStyle w:val="a3"/>
        <w:ind w:left="0"/>
      </w:pPr>
    </w:p>
    <w:sectPr w:rsidR="000A5696" w:rsidRPr="00601639" w:rsidSect="00E82C0C"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376" w:rsidRDefault="00207376">
      <w:r>
        <w:separator/>
      </w:r>
    </w:p>
  </w:endnote>
  <w:endnote w:type="continuationSeparator" w:id="1">
    <w:p w:rsidR="00207376" w:rsidRDefault="00207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376" w:rsidRDefault="00207376">
      <w:r>
        <w:separator/>
      </w:r>
    </w:p>
  </w:footnote>
  <w:footnote w:type="continuationSeparator" w:id="1">
    <w:p w:rsidR="00207376" w:rsidRDefault="00207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854" w:rsidRDefault="00CB3B7F">
    <w:pPr>
      <w:pStyle w:val="a3"/>
      <w:spacing w:line="14" w:lineRule="auto"/>
      <w:ind w:left="0"/>
      <w:rPr>
        <w:sz w:val="20"/>
      </w:rPr>
    </w:pPr>
    <w:r w:rsidRPr="00CB3B7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41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style="mso-next-textbox:#Text Box 1" inset="0,0,0,0">
            <w:txbxContent>
              <w:p w:rsidR="00F45854" w:rsidRDefault="00CB3B7F">
                <w:pPr>
                  <w:spacing w:before="13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F4585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32876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0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1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2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34"/>
  </w:num>
  <w:num w:numId="3">
    <w:abstractNumId w:val="21"/>
  </w:num>
  <w:num w:numId="4">
    <w:abstractNumId w:val="28"/>
  </w:num>
  <w:num w:numId="5">
    <w:abstractNumId w:val="39"/>
  </w:num>
  <w:num w:numId="6">
    <w:abstractNumId w:val="22"/>
  </w:num>
  <w:num w:numId="7">
    <w:abstractNumId w:val="24"/>
  </w:num>
  <w:num w:numId="8">
    <w:abstractNumId w:val="40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2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A5696"/>
    <w:rsid w:val="0002356F"/>
    <w:rsid w:val="00033A40"/>
    <w:rsid w:val="000410F5"/>
    <w:rsid w:val="0004439D"/>
    <w:rsid w:val="00053B6D"/>
    <w:rsid w:val="00073664"/>
    <w:rsid w:val="00084E96"/>
    <w:rsid w:val="000A5696"/>
    <w:rsid w:val="000B3554"/>
    <w:rsid w:val="000B58DA"/>
    <w:rsid w:val="000B5A33"/>
    <w:rsid w:val="000E0D93"/>
    <w:rsid w:val="000E1D95"/>
    <w:rsid w:val="000E6CD8"/>
    <w:rsid w:val="00121317"/>
    <w:rsid w:val="00135D86"/>
    <w:rsid w:val="001434A1"/>
    <w:rsid w:val="00151DA2"/>
    <w:rsid w:val="001602CD"/>
    <w:rsid w:val="00160E88"/>
    <w:rsid w:val="00180B64"/>
    <w:rsid w:val="00185479"/>
    <w:rsid w:val="001D2058"/>
    <w:rsid w:val="001E6FEE"/>
    <w:rsid w:val="00207376"/>
    <w:rsid w:val="002106CE"/>
    <w:rsid w:val="00216367"/>
    <w:rsid w:val="00221A57"/>
    <w:rsid w:val="002327B1"/>
    <w:rsid w:val="00245485"/>
    <w:rsid w:val="0025733F"/>
    <w:rsid w:val="002760A0"/>
    <w:rsid w:val="00283CC1"/>
    <w:rsid w:val="002A2566"/>
    <w:rsid w:val="002B029E"/>
    <w:rsid w:val="002B701D"/>
    <w:rsid w:val="002D76DD"/>
    <w:rsid w:val="002E030E"/>
    <w:rsid w:val="002E06C4"/>
    <w:rsid w:val="002F302D"/>
    <w:rsid w:val="002F491B"/>
    <w:rsid w:val="00315751"/>
    <w:rsid w:val="003215CF"/>
    <w:rsid w:val="00333701"/>
    <w:rsid w:val="00335BEF"/>
    <w:rsid w:val="003376FB"/>
    <w:rsid w:val="00342AA8"/>
    <w:rsid w:val="003431A7"/>
    <w:rsid w:val="003659AC"/>
    <w:rsid w:val="003A11FA"/>
    <w:rsid w:val="003A5F75"/>
    <w:rsid w:val="003A6E2D"/>
    <w:rsid w:val="003B2BFB"/>
    <w:rsid w:val="003B72CB"/>
    <w:rsid w:val="003C5425"/>
    <w:rsid w:val="003F05F5"/>
    <w:rsid w:val="00426A1E"/>
    <w:rsid w:val="00427204"/>
    <w:rsid w:val="0044188E"/>
    <w:rsid w:val="0044545C"/>
    <w:rsid w:val="00466342"/>
    <w:rsid w:val="0047383A"/>
    <w:rsid w:val="00477F58"/>
    <w:rsid w:val="00486FFA"/>
    <w:rsid w:val="00497327"/>
    <w:rsid w:val="004C69AD"/>
    <w:rsid w:val="004E744E"/>
    <w:rsid w:val="004F30C7"/>
    <w:rsid w:val="005048AF"/>
    <w:rsid w:val="00506379"/>
    <w:rsid w:val="005137A7"/>
    <w:rsid w:val="00521CC9"/>
    <w:rsid w:val="00533410"/>
    <w:rsid w:val="00535EB1"/>
    <w:rsid w:val="005657E3"/>
    <w:rsid w:val="00586713"/>
    <w:rsid w:val="005A3CEE"/>
    <w:rsid w:val="005C3477"/>
    <w:rsid w:val="005D0AEA"/>
    <w:rsid w:val="005D2A89"/>
    <w:rsid w:val="005D3065"/>
    <w:rsid w:val="00601639"/>
    <w:rsid w:val="0061341B"/>
    <w:rsid w:val="00613BC6"/>
    <w:rsid w:val="00636C12"/>
    <w:rsid w:val="00654AD4"/>
    <w:rsid w:val="00664891"/>
    <w:rsid w:val="0066558D"/>
    <w:rsid w:val="006711FF"/>
    <w:rsid w:val="0067620F"/>
    <w:rsid w:val="00677CC0"/>
    <w:rsid w:val="006927CC"/>
    <w:rsid w:val="006B780D"/>
    <w:rsid w:val="006E4D4C"/>
    <w:rsid w:val="00701E8C"/>
    <w:rsid w:val="00755E01"/>
    <w:rsid w:val="00766977"/>
    <w:rsid w:val="00791C24"/>
    <w:rsid w:val="00796741"/>
    <w:rsid w:val="007A723A"/>
    <w:rsid w:val="007A77EB"/>
    <w:rsid w:val="007A7F2E"/>
    <w:rsid w:val="007B79C0"/>
    <w:rsid w:val="007D09C8"/>
    <w:rsid w:val="007E0D1D"/>
    <w:rsid w:val="007E2974"/>
    <w:rsid w:val="007E6AC1"/>
    <w:rsid w:val="007E7EEF"/>
    <w:rsid w:val="007F42CB"/>
    <w:rsid w:val="008040DA"/>
    <w:rsid w:val="008120A3"/>
    <w:rsid w:val="00815DAA"/>
    <w:rsid w:val="00821C71"/>
    <w:rsid w:val="00840F06"/>
    <w:rsid w:val="00866A13"/>
    <w:rsid w:val="00866E6B"/>
    <w:rsid w:val="00871027"/>
    <w:rsid w:val="0087540B"/>
    <w:rsid w:val="008B3BDD"/>
    <w:rsid w:val="008B726B"/>
    <w:rsid w:val="008C7ABB"/>
    <w:rsid w:val="008D19D8"/>
    <w:rsid w:val="008F2FE1"/>
    <w:rsid w:val="009273E6"/>
    <w:rsid w:val="009304A5"/>
    <w:rsid w:val="00932876"/>
    <w:rsid w:val="00953EBC"/>
    <w:rsid w:val="00961709"/>
    <w:rsid w:val="00965FFB"/>
    <w:rsid w:val="009661A6"/>
    <w:rsid w:val="009730C1"/>
    <w:rsid w:val="0097394D"/>
    <w:rsid w:val="00993C53"/>
    <w:rsid w:val="009A7F37"/>
    <w:rsid w:val="009B6FD0"/>
    <w:rsid w:val="009F0A7F"/>
    <w:rsid w:val="00A12504"/>
    <w:rsid w:val="00A57A80"/>
    <w:rsid w:val="00A65790"/>
    <w:rsid w:val="00A755CE"/>
    <w:rsid w:val="00AA2507"/>
    <w:rsid w:val="00AC4749"/>
    <w:rsid w:val="00AD1DAB"/>
    <w:rsid w:val="00AE613A"/>
    <w:rsid w:val="00B125BF"/>
    <w:rsid w:val="00B13DF8"/>
    <w:rsid w:val="00B22D28"/>
    <w:rsid w:val="00B26DA5"/>
    <w:rsid w:val="00B40744"/>
    <w:rsid w:val="00B4460F"/>
    <w:rsid w:val="00B772C8"/>
    <w:rsid w:val="00B844FC"/>
    <w:rsid w:val="00BA0E2D"/>
    <w:rsid w:val="00BC56C7"/>
    <w:rsid w:val="00BD44E3"/>
    <w:rsid w:val="00BD7D30"/>
    <w:rsid w:val="00BF41B3"/>
    <w:rsid w:val="00C31001"/>
    <w:rsid w:val="00C55526"/>
    <w:rsid w:val="00C62C46"/>
    <w:rsid w:val="00C671A3"/>
    <w:rsid w:val="00C67F7A"/>
    <w:rsid w:val="00CB3B7F"/>
    <w:rsid w:val="00CC4AA5"/>
    <w:rsid w:val="00CC56D5"/>
    <w:rsid w:val="00CD1345"/>
    <w:rsid w:val="00CE367C"/>
    <w:rsid w:val="00CF2C5F"/>
    <w:rsid w:val="00D0727E"/>
    <w:rsid w:val="00D34B22"/>
    <w:rsid w:val="00D51A65"/>
    <w:rsid w:val="00D56A14"/>
    <w:rsid w:val="00D576A2"/>
    <w:rsid w:val="00D72ADA"/>
    <w:rsid w:val="00D86998"/>
    <w:rsid w:val="00DA2586"/>
    <w:rsid w:val="00DE570E"/>
    <w:rsid w:val="00E24797"/>
    <w:rsid w:val="00E27D24"/>
    <w:rsid w:val="00E34EBB"/>
    <w:rsid w:val="00E4373A"/>
    <w:rsid w:val="00E46EEE"/>
    <w:rsid w:val="00E50B26"/>
    <w:rsid w:val="00E6039A"/>
    <w:rsid w:val="00E723BE"/>
    <w:rsid w:val="00E728DE"/>
    <w:rsid w:val="00E72BBD"/>
    <w:rsid w:val="00E82C0C"/>
    <w:rsid w:val="00EC531C"/>
    <w:rsid w:val="00EC75DB"/>
    <w:rsid w:val="00ED78AE"/>
    <w:rsid w:val="00EE6932"/>
    <w:rsid w:val="00F02594"/>
    <w:rsid w:val="00F05AD8"/>
    <w:rsid w:val="00F12166"/>
    <w:rsid w:val="00F45854"/>
    <w:rsid w:val="00F761B0"/>
    <w:rsid w:val="00F87533"/>
    <w:rsid w:val="00FA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3" type="connector" idref="#_x0000_s1080"/>
        <o:r id="V:Rule4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0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E82C0C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82C0C"/>
    <w:pPr>
      <w:ind w:left="59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E82C0C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E82C0C"/>
  </w:style>
  <w:style w:type="paragraph" w:customStyle="1" w:styleId="11">
    <w:name w:val="Заголовок 11"/>
    <w:basedOn w:val="a"/>
    <w:uiPriority w:val="1"/>
    <w:qFormat/>
    <w:rsid w:val="009A7F37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99"/>
    <w:rsid w:val="0049732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1"/>
    <w:uiPriority w:val="99"/>
    <w:rsid w:val="00497327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97327"/>
    <w:pPr>
      <w:shd w:val="clear" w:color="auto" w:fill="FFFFFF"/>
      <w:autoSpaceDE/>
      <w:autoSpaceDN/>
      <w:spacing w:line="274" w:lineRule="exact"/>
      <w:jc w:val="center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styleId="a6">
    <w:name w:val="Hyperlink"/>
    <w:basedOn w:val="a0"/>
    <w:uiPriority w:val="99"/>
    <w:rsid w:val="00B40744"/>
    <w:rPr>
      <w:color w:val="0066CC"/>
      <w:u w:val="single"/>
    </w:rPr>
  </w:style>
  <w:style w:type="character" w:customStyle="1" w:styleId="3">
    <w:name w:val="Заголовок №3_"/>
    <w:basedOn w:val="a0"/>
    <w:link w:val="31"/>
    <w:uiPriority w:val="99"/>
    <w:rsid w:val="00185479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85479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185479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2106CE"/>
  </w:style>
  <w:style w:type="character" w:customStyle="1" w:styleId="a7">
    <w:name w:val="Гипертекстовая ссылка"/>
    <w:basedOn w:val="a0"/>
    <w:uiPriority w:val="99"/>
    <w:rsid w:val="006711FF"/>
    <w:rPr>
      <w:color w:val="106BBE"/>
    </w:rPr>
  </w:style>
  <w:style w:type="character" w:customStyle="1" w:styleId="a8">
    <w:name w:val="Основной текст + Малые прописные"/>
    <w:basedOn w:val="a4"/>
    <w:uiPriority w:val="99"/>
    <w:rsid w:val="00AA2507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uiPriority w:val="99"/>
    <w:rsid w:val="00AA2507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0">
    <w:name w:val="Основной текст Знак1"/>
    <w:basedOn w:val="a0"/>
    <w:uiPriority w:val="99"/>
    <w:locked/>
    <w:rsid w:val="00B4460F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135D8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basedOn w:val="a0"/>
    <w:link w:val="310"/>
    <w:uiPriority w:val="99"/>
    <w:locked/>
    <w:rsid w:val="00180B6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180B64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180B64"/>
    <w:pPr>
      <w:shd w:val="clear" w:color="auto" w:fill="FFFFFF"/>
      <w:autoSpaceDE/>
      <w:autoSpaceDN/>
      <w:spacing w:line="384" w:lineRule="exact"/>
      <w:jc w:val="center"/>
    </w:pPr>
    <w:rPr>
      <w:rFonts w:ascii="Arial" w:eastAsiaTheme="minorHAnsi" w:hAnsi="Arial" w:cs="Arial"/>
      <w:b/>
      <w:bCs/>
      <w:sz w:val="23"/>
      <w:szCs w:val="23"/>
      <w:lang w:val="en-US"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180B64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Theme="minorHAnsi" w:hAnsi="Arial" w:cs="Arial"/>
      <w:i/>
      <w:iCs/>
      <w:sz w:val="23"/>
      <w:szCs w:val="23"/>
      <w:lang w:val="en-US" w:eastAsia="en-US" w:bidi="ar-SA"/>
    </w:rPr>
  </w:style>
  <w:style w:type="character" w:customStyle="1" w:styleId="2">
    <w:name w:val="Подпись к таблице (2)_"/>
    <w:basedOn w:val="a0"/>
    <w:link w:val="21"/>
    <w:uiPriority w:val="99"/>
    <w:locked/>
    <w:rsid w:val="00BF41B3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BF41B3"/>
    <w:pPr>
      <w:shd w:val="clear" w:color="auto" w:fill="FFFFFF"/>
      <w:autoSpaceDE/>
      <w:autoSpaceDN/>
      <w:spacing w:line="240" w:lineRule="atLeast"/>
    </w:pPr>
    <w:rPr>
      <w:rFonts w:ascii="Arial" w:eastAsiaTheme="minorHAnsi" w:hAnsi="Arial" w:cs="Arial"/>
      <w:sz w:val="23"/>
      <w:szCs w:val="23"/>
      <w:lang w:val="en-US" w:eastAsia="en-US" w:bidi="ar-SA"/>
    </w:rPr>
  </w:style>
  <w:style w:type="character" w:customStyle="1" w:styleId="32">
    <w:name w:val="Заголовок №3"/>
    <w:basedOn w:val="3"/>
    <w:uiPriority w:val="99"/>
    <w:rsid w:val="00BF41B3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27D24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4663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34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ConsPlusNormal0">
    <w:name w:val="ConsPlusNormal"/>
    <w:rsid w:val="007A7F2E"/>
    <w:pPr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7A7F2E"/>
    <w:pPr>
      <w:adjustRightInd w:val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paragraph" w:styleId="ac">
    <w:name w:val="header"/>
    <w:basedOn w:val="a"/>
    <w:link w:val="ad"/>
    <w:uiPriority w:val="99"/>
    <w:semiHidden/>
    <w:unhideWhenUsed/>
    <w:rsid w:val="0093287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32876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semiHidden/>
    <w:unhideWhenUsed/>
    <w:rsid w:val="009328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32876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45525.190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45525.19058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45525.1905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155A-9BCE-4D0C-B8A7-23C00215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39</Pages>
  <Words>13961</Words>
  <Characters>79578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ComInf1</dc:creator>
  <cp:lastModifiedBy>User</cp:lastModifiedBy>
  <cp:revision>12</cp:revision>
  <cp:lastPrinted>2020-03-02T14:40:00Z</cp:lastPrinted>
  <dcterms:created xsi:type="dcterms:W3CDTF">2020-10-06T11:06:00Z</dcterms:created>
  <dcterms:modified xsi:type="dcterms:W3CDTF">2020-10-09T12:01:00Z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Soda PDF 8</vt:lpwstr>
  </property>
  <property fmtid="{D5CDD505-2E9C-101B-9397-08002B2CF9AE}" pid="4" name="LastSaved">
    <vt:filetime>2020-02-26T00:00:00Z</vt:filetime>
  </property>
</Properties>
</file>